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C14" w:rsidRDefault="00D16ABA">
      <w:r>
        <w:t>Internal hyperlinks</w:t>
      </w:r>
    </w:p>
    <w:p w:rsidR="00D16ABA" w:rsidRDefault="00D16ABA"/>
    <w:p w:rsidR="00D16ABA" w:rsidRDefault="00D16ABA">
      <w:r>
        <w:t xml:space="preserve">Reference to heading:  </w:t>
      </w:r>
      <w:hyperlink w:anchor="_My_heading" w:history="1">
        <w:r w:rsidRPr="00D16ABA">
          <w:rPr>
            <w:rStyle w:val="Hyperlink"/>
          </w:rPr>
          <w:t>My heading</w:t>
        </w:r>
      </w:hyperlink>
    </w:p>
    <w:p w:rsidR="00D16ABA" w:rsidRDefault="00D16ABA"/>
    <w:p w:rsidR="00D16ABA" w:rsidRDefault="00D16ABA">
      <w:r>
        <w:t>Reference to image:</w:t>
      </w:r>
    </w:p>
    <w:p w:rsidR="00D16ABA" w:rsidRDefault="00D16ABA"/>
    <w:p w:rsidR="00D16ABA" w:rsidRDefault="00D16ABA">
      <w:proofErr w:type="gramStart"/>
      <w:r>
        <w:t>Reference to bookmark.</w:t>
      </w:r>
      <w:proofErr w:type="gramEnd"/>
      <w:r>
        <w:fldChar w:fldCharType="begin"/>
      </w:r>
      <w:r>
        <w:instrText xml:space="preserve"> HYPERLINK  \l "bm1" </w:instrText>
      </w:r>
      <w:r>
        <w:fldChar w:fldCharType="separate"/>
      </w:r>
      <w:r w:rsidRPr="00D16ABA">
        <w:rPr>
          <w:rStyle w:val="Hyperlink"/>
        </w:rPr>
        <w:t>bm1</w:t>
      </w:r>
      <w:r>
        <w:fldChar w:fldCharType="end"/>
      </w:r>
    </w:p>
    <w:p w:rsidR="00D16ABA" w:rsidRDefault="00D16ABA"/>
    <w:p w:rsidR="00D16ABA" w:rsidRDefault="00D16ABA"/>
    <w:p w:rsidR="00D16ABA" w:rsidRDefault="00D16ABA">
      <w:r>
        <w:br w:type="page"/>
      </w:r>
    </w:p>
    <w:p w:rsidR="00D16ABA" w:rsidRDefault="00D16ABA"/>
    <w:p w:rsidR="00D16ABA" w:rsidRDefault="00D16ABA" w:rsidP="00D16ABA">
      <w:pPr>
        <w:pStyle w:val="Heading1"/>
      </w:pPr>
      <w:bookmarkStart w:id="0" w:name="_My_heading"/>
      <w:bookmarkEnd w:id="0"/>
      <w:r>
        <w:t>My heading</w:t>
      </w:r>
    </w:p>
    <w:p w:rsidR="00D16ABA" w:rsidRDefault="00D16ABA"/>
    <w:p w:rsidR="00D16ABA" w:rsidRDefault="00D16ABA">
      <w:bookmarkStart w:id="1" w:name="_GoBack"/>
      <w:bookmarkEnd w:id="1"/>
    </w:p>
    <w:p w:rsidR="00D16ABA" w:rsidRDefault="00D16ABA"/>
    <w:p w:rsidR="00D16ABA" w:rsidRDefault="00D16ABA">
      <w:bookmarkStart w:id="2" w:name="bm1"/>
      <w:proofErr w:type="gramStart"/>
      <w:r>
        <w:t>My bookmarked text.</w:t>
      </w:r>
      <w:bookmarkEnd w:id="2"/>
      <w:proofErr w:type="gramEnd"/>
    </w:p>
    <w:p w:rsidR="00D16ABA" w:rsidRDefault="00D16ABA"/>
    <w:p w:rsidR="00D16ABA" w:rsidRDefault="00D16ABA"/>
    <w:sectPr w:rsidR="00D16A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ABA"/>
    <w:rsid w:val="003B5C14"/>
    <w:rsid w:val="00D1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6A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A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A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16A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6A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A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A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16A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1</cp:revision>
  <dcterms:created xsi:type="dcterms:W3CDTF">2012-04-11T00:51:00Z</dcterms:created>
  <dcterms:modified xsi:type="dcterms:W3CDTF">2012-04-11T00:56:00Z</dcterms:modified>
</cp:coreProperties>
</file>