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AB" w:rsidRDefault="00662206">
      <w:pPr>
        <w:jc w:val="center"/>
      </w:pPr>
      <w:r>
        <w:t>Content Control repeats and conditionals example</w:t>
      </w:r>
    </w:p>
    <w:p w:rsidR="005070AB" w:rsidRDefault="005070AB"/>
    <w:p w:rsidR="005070AB" w:rsidRDefault="00662206">
      <w:pPr>
        <w:jc w:val="center"/>
      </w:pPr>
      <w:r>
        <w:t>INVOICE</w:t>
      </w:r>
    </w:p>
    <w:sdt>
      <w:sdtPr>
        <w:alias w:val="Customer name"/>
        <w:tag w:val="od:xpath=x1&amp;customer name=customer name"/>
        <w:id w:val="1418037941"/>
        <w:placeholder>
          <w:docPart w:val="DefaultPlaceholder_22675703"/>
        </w:placeholder>
        <w:dataBinding w:xpath="/invoice[1]/customer[1]/name[1]" w:storeItemID="{8B049945-9DFE-4726-9DE9-CF5691E53858}"/>
        <w:text/>
      </w:sdtPr>
      <w:sdtEndPr/>
      <w:sdtContent>
        <w:p w:rsidR="005070AB" w:rsidRDefault="00662206">
          <w:r>
            <w:t xml:space="preserve">Joe </w:t>
          </w:r>
          <w:proofErr w:type="spellStart"/>
          <w:r>
            <w:t>Bloggs</w:t>
          </w:r>
          <w:proofErr w:type="spellEnd"/>
        </w:p>
      </w:sdtContent>
    </w:sdt>
    <w:p w:rsidR="005070AB" w:rsidRDefault="005070AB"/>
    <w:p w:rsidR="007B714E" w:rsidRDefault="007B714E">
      <w:r>
        <w:t xml:space="preserve">Invoice date: </w:t>
      </w:r>
      <w:sdt>
        <w:sdtPr>
          <w:tag w:val="od:xpath=date"/>
          <w:id w:val="-1785330943"/>
          <w:placeholder>
            <w:docPart w:val="DefaultPlaceholder_1082065158"/>
          </w:placeholder>
          <w:dataBinding w:xpath="/invoice/date" w:storeItemID="{8B049945-9DFE-4726-9DE9-CF5691E53858}"/>
          <w:text/>
        </w:sdtPr>
        <w:sdtContent>
          <w:r>
            <w:t>2019-01-15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1"/>
        <w:gridCol w:w="2268"/>
      </w:tblGrid>
      <w:tr w:rsidR="005070AB">
        <w:tc>
          <w:tcPr>
            <w:tcW w:w="6771" w:type="dxa"/>
          </w:tcPr>
          <w:p w:rsidR="005070AB" w:rsidRDefault="00662206">
            <w:r>
              <w:t>Item</w:t>
            </w:r>
          </w:p>
        </w:tc>
        <w:tc>
          <w:tcPr>
            <w:tcW w:w="2268" w:type="dxa"/>
          </w:tcPr>
          <w:p w:rsidR="005070AB" w:rsidRDefault="00662206">
            <w:r>
              <w:t>Price</w:t>
            </w:r>
          </w:p>
        </w:tc>
      </w:tr>
      <w:sdt>
        <w:sdtPr>
          <w:alias w:val="Repeat"/>
          <w:tag w:val="od:repeat=x2&amp;od:finish=t_r"/>
          <w:id w:val="1418037945"/>
          <w:placeholder>
            <w:docPart w:val="DefaultPlaceholder_22675703"/>
          </w:placeholder>
        </w:sdtPr>
        <w:sdtEndPr/>
        <w:sdtContent>
          <w:tr w:rsidR="005070AB">
            <w:sdt>
              <w:sdtPr>
                <w:alias w:val="Description"/>
                <w:tag w:val="Description=Description&amp;od:xpath=x3"/>
                <w:id w:val="1418037946"/>
                <w:placeholder>
                  <w:docPart w:val="DefaultPlaceholder_22675703"/>
                </w:placeholder>
                <w:dataBinding w:xpath="/invoice[1]/items/item[1]/name" w:storeItemID="{8B049945-9DFE-4726-9DE9-CF5691E53858}"/>
                <w:text/>
              </w:sdtPr>
              <w:sdtEndPr/>
              <w:sdtContent>
                <w:tc>
                  <w:tcPr>
                    <w:tcW w:w="6771" w:type="dxa"/>
                  </w:tcPr>
                  <w:p w:rsidR="005070AB" w:rsidRDefault="00662206">
                    <w:r>
                      <w:t>apples</w:t>
                    </w:r>
                  </w:p>
                </w:tc>
              </w:sdtContent>
            </w:sdt>
            <w:sdt>
              <w:sdtPr>
                <w:alias w:val="Price"/>
                <w:tag w:val="price=price&amp;od:xpath=x4&amp;od:finish=t_db"/>
                <w:id w:val="1418037951"/>
                <w:placeholder>
                  <w:docPart w:val="DefaultPlaceholder_22675703"/>
                </w:placeholder>
                <w:dataBinding w:xpath="/invoice[1]/items/item[1]/price" w:storeItemID="{8B049945-9DFE-4726-9DE9-CF5691E53858}"/>
                <w:text/>
              </w:sdtPr>
              <w:sdtEndPr/>
              <w:sdtContent>
                <w:tc>
                  <w:tcPr>
                    <w:tcW w:w="2268" w:type="dxa"/>
                  </w:tcPr>
                  <w:p w:rsidR="005070AB" w:rsidRDefault="00662206">
                    <w:r>
                      <w:t>$20</w:t>
                    </w:r>
                  </w:p>
                </w:tc>
              </w:sdtContent>
            </w:sdt>
          </w:tr>
        </w:sdtContent>
      </w:sdt>
    </w:tbl>
    <w:p w:rsidR="005070AB" w:rsidRDefault="00662206">
      <w:r>
        <w:rPr>
          <w:rStyle w:val="CommentReference"/>
        </w:rPr>
        <w:commentReference w:id="0"/>
      </w:r>
    </w:p>
    <w:commentRangeStart w:id="1" w:displacedByCustomXml="next"/>
    <w:sdt>
      <w:sdtPr>
        <w:alias w:val="Payment instructions"/>
        <w:tag w:val="od:condition=c5&amp;od:finish=t_c"/>
        <w:id w:val="1418037958"/>
        <w:placeholder>
          <w:docPart w:val="DefaultPlaceholder_22675703"/>
        </w:placeholder>
      </w:sdtPr>
      <w:sdtEndPr/>
      <w:sdtContent>
        <w:p w:rsidR="005070AB" w:rsidRDefault="00662206">
          <w:r>
            <w:t xml:space="preserve">Please remit funds to ABC Bank, account number 123 456 789. </w:t>
          </w:r>
          <w:commentRangeEnd w:id="1"/>
          <w:r>
            <w:rPr>
              <w:rStyle w:val="CommentReference"/>
            </w:rPr>
            <w:commentReference w:id="1"/>
          </w:r>
        </w:p>
      </w:sdtContent>
    </w:sdt>
    <w:sdt>
      <w:sdtPr>
        <w:alias w:val="leave out"/>
        <w:tag w:val="od:condition=c6"/>
        <w:id w:val="1418037963"/>
        <w:placeholder>
          <w:docPart w:val="DefaultPlaceholder_22675703"/>
        </w:placeholder>
      </w:sdtPr>
      <w:sdtEndPr/>
      <w:sdtContent>
        <w:p w:rsidR="005070AB" w:rsidRDefault="00662206">
          <w:r>
            <w:t>This paragraph should be left out.</w:t>
          </w:r>
        </w:p>
      </w:sdtContent>
    </w:sdt>
    <w:p w:rsidR="007B714E" w:rsidRDefault="007B714E"/>
    <w:p w:rsidR="007B714E" w:rsidRDefault="007B714E">
      <w:r>
        <w:t>docx4j 8.0 supports XPath 2 expressions (provided you use Saxon)</w:t>
      </w:r>
    </w:p>
    <w:sdt>
      <w:sdtPr>
        <w:tag w:val="od:condition=dateGtCondition"/>
        <w:id w:val="647941255"/>
        <w:placeholder>
          <w:docPart w:val="DefaultPlaceholder_1082065158"/>
        </w:placeholder>
      </w:sdtPr>
      <w:sdtContent>
        <w:p w:rsidR="007B714E" w:rsidRDefault="007B714E">
          <w:r>
            <w:t xml:space="preserve">The date given </w:t>
          </w:r>
          <w:sdt>
            <w:sdtPr>
              <w:tag w:val="od:xpath=date"/>
              <w:id w:val="-1785330942"/>
              <w:placeholder>
                <w:docPart w:val="DefaultPlaceholder_1082065158"/>
              </w:placeholder>
              <w:dataBinding w:xpath="/invoice/date" w:storeItemID="{8B049945-9DFE-4726-9DE9-CF5691E53858}"/>
              <w:text/>
            </w:sdtPr>
            <w:sdtContent>
              <w:r>
                <w:t>2019-01-15</w:t>
              </w:r>
            </w:sdtContent>
          </w:sdt>
          <w:r>
            <w:t xml:space="preserve"> is in 2019.</w:t>
          </w:r>
        </w:p>
      </w:sdtContent>
    </w:sdt>
    <w:bookmarkStart w:id="2" w:name="_GoBack" w:displacedByCustomXml="prev"/>
    <w:bookmarkEnd w:id="2" w:displacedByCustomXml="prev"/>
    <w:sectPr w:rsidR="007B7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harrop2" w:date="2010-07-14T17:28:00Z" w:initials="j">
    <w:p w:rsidR="005070AB" w:rsidRDefault="00662206">
      <w:pPr>
        <w:pStyle w:val="CommentText"/>
      </w:pPr>
      <w:r>
        <w:rPr>
          <w:rStyle w:val="CommentReference"/>
        </w:rPr>
        <w:annotationRef/>
      </w:r>
      <w:r>
        <w:t xml:space="preserve">The table row is surrounded by a content </w:t>
      </w:r>
      <w:r>
        <w:t>control.  The content control's tag says this row will repeat as necessary.</w:t>
      </w:r>
    </w:p>
  </w:comment>
  <w:comment w:id="1" w:author="jharrop2" w:date="2010-07-14T17:29:00Z" w:initials="j">
    <w:p w:rsidR="005070AB" w:rsidRDefault="00662206">
      <w:pPr>
        <w:pStyle w:val="CommentText"/>
      </w:pPr>
      <w:r>
        <w:rPr>
          <w:rStyle w:val="CommentReference"/>
        </w:rPr>
        <w:annotationRef/>
      </w:r>
      <w:r>
        <w:t>The paragraph is inside a content control.  The content control's tag says whether the paragraph should be included or not.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AB"/>
    <w:rsid w:val="005070AB"/>
    <w:rsid w:val="00662206"/>
    <w:rsid w:val="007B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1651-BC4D-4232-AF51-3AC729454A67}"/>
      </w:docPartPr>
      <w:docPartBody>
        <w:p w:rsidR="0002089D" w:rsidRDefault="0002089D"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8EBDE-6E36-4FF3-8E02-9070D4BA3170}"/>
      </w:docPartPr>
      <w:docPartBody>
        <w:p w:rsidR="00000000" w:rsidRDefault="0002089D">
          <w:r w:rsidRPr="0080375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2089D"/>
    <w:rsid w:val="0002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089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invoice>
  <date>2019-01-15</dat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2.xml><?xml version="1.0" encoding="utf-8"?>
<questions/>
</file>

<file path=customXml/item3.xml><?xml version="1.0" encoding="utf-8"?>
<conditions xmlns:xsd="http://www.w3.org/2001/XMLSchema" xmlns:xsi="http://www.w3.org/2001/XMLSchema-instance" xmlns="http://opendope.org/conditions">
  <condition id="c5">
    <xpathref id="x5"/>
  </condition>
  <condition id="c6">
    <xpathref id="x6"/>
  </condition>
  <condition id="dateGtCondition">
    <xpathref id="dateGt"/>
  </condition>
</conditions>
</file>

<file path=customXml/item4.xml><?xml version="1.0" encoding="utf-8"?>
<xpaths xmlns:xsd="http://www.w3.org/2001/XMLSchema" xmlns:xsi="http://www.w3.org/2001/XMLSchema-instance" xmlns="http://opendope.org/xpaths">
  <xpath id="x1">
    <dataBinding xpath="/invoice[1]/customer[1]/name[1]" storeItemID="{8B049945-9DFE-4726-9DE9-CF5691E53858}"/>
  </xpath>
  <xpath id="x2">
    <dataBinding xpath="/invoice[1]/items/item" storeItemID="{8b049945-9dfe-4726-9de9-cf5691e53858}"/>
  </xpath>
  <xpath id="x3">
    <dataBinding xpath="/invoice[1]/items/item[1]/name" storeItemID="{8B049945-9DFE-4726-9DE9-CF5691E53858}"/>
  </xpath>
  <xpath id="x4">
    <dataBinding xpath="/invoice[1]/items/item[1]/price" storeItemID="{8B049945-9DFE-4726-9DE9-CF5691E53858}"/>
  </xpath>
  <xpath id="x5">
    <dataBinding xpath="/invoice[1]/misc/includeBankDetails" storeItemID="{8b049945-9dfe-4726-9de9-cf5691e53858}"/>
  </xpath>
  <xpath id="x6">
    <dataBinding xpath="/invoice[1]/misc/wantspam" storeItemID="{8b049945-9dfe-4726-9de9-cf5691e53858}"/>
  </xpath>
  <xpath id="date">
    <dataBinding xpath="/invoice/date" storeItemID="{8B049945-9DFE-4726-9DE9-CF5691E53858}"/>
  </xpath>
  <xpath id="dateGt">
    <dataBinding xpath="xs:date(/invoice/date) &gt; xs:date('2018-12-31')" storeItemID="{8B049945-9DFE-4726-9DE9-CF5691E53858}" prefixMappings="xmlns:xs='http://www.w3.org/2001/XMLSchema'"/>
  </xpath>
</xpaths>
</file>

<file path=customXml/itemProps1.xml><?xml version="1.0" encoding="utf-8"?>
<ds:datastoreItem xmlns:ds="http://schemas.openxmlformats.org/officeDocument/2006/customXml" ds:itemID="{8B049945-9DFE-4726-9DE9-CF5691E53858}">
  <ds:schemaRefs/>
</ds:datastoreItem>
</file>

<file path=customXml/itemProps2.xml><?xml version="1.0" encoding="utf-8"?>
<ds:datastoreItem xmlns:ds="http://schemas.openxmlformats.org/officeDocument/2006/customXml" ds:itemID="{38034759-0500-428E-8A6A-A66B149732DC}">
  <ds:schemaRefs/>
</ds:datastoreItem>
</file>

<file path=customXml/itemProps3.xml><?xml version="1.0" encoding="utf-8"?>
<ds:datastoreItem xmlns:ds="http://schemas.openxmlformats.org/officeDocument/2006/customXml" ds:itemID="{C68FA049-79B6-42CD-BFB5-B99B0DB22E3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</cp:lastModifiedBy>
  <cp:revision>3</cp:revision>
  <dcterms:created xsi:type="dcterms:W3CDTF">2019-01-02T21:22:00Z</dcterms:created>
  <dcterms:modified xsi:type="dcterms:W3CDTF">2019-01-02T21:23:00Z</dcterms:modified>
</cp:coreProperties>
</file>