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E7BF0" w14:textId="6552D060" w:rsidR="00A05EA8" w:rsidRDefault="00905FCC">
      <w:r w:rsidRPr="00905FCC">
        <w:rPr>
          <w:rStyle w:val="IntenseEmphasis"/>
        </w:rPr>
        <w:t>Hello</w:t>
      </w:r>
      <w:r w:rsidRPr="00905FCC">
        <w:rPr>
          <w14:textOutline w14:w="9525" w14:cap="rnd" w14:cmpd="sng" w14:algn="ctr">
            <w14:solidFill>
              <w14:srgbClr w14:val="FF0000">
                <w14:alpha w14:val="40000"/>
              </w14:srgbClr>
            </w14:solidFill>
            <w14:prstDash w14:val="solid"/>
            <w14:bevel/>
          </w14:textOutline>
        </w:rPr>
        <w:t xml:space="preserve"> </w:t>
      </w:r>
      <w:proofErr w:type="spellStart"/>
      <w:r>
        <w:t>hello</w:t>
      </w:r>
      <w:proofErr w:type="spellEnd"/>
      <w:r>
        <w:rPr>
          <w:rStyle w:val="FootnoteReference"/>
        </w:rPr>
        <w:footnoteReference w:id="1"/>
      </w:r>
    </w:p>
    <w:p w14:paraId="3510D1A9" w14:textId="12F9FE24" w:rsidR="00133340" w:rsidRDefault="00133340"/>
    <w:p w14:paraId="1B976F0A" w14:textId="4FFC4A7D" w:rsidR="00133340" w:rsidRDefault="00133340">
      <w:r>
        <w:t xml:space="preserve">This document demonstrates use of w14 (and </w:t>
      </w:r>
      <w:proofErr w:type="spellStart"/>
      <w:r>
        <w:t>mc:Ignorable</w:t>
      </w:r>
      <w:proofErr w:type="spellEnd"/>
      <w:r>
        <w:t>) in footer, footnotes and styles parts.</w:t>
      </w:r>
      <w:bookmarkStart w:id="0" w:name="_GoBack"/>
      <w:bookmarkEnd w:id="0"/>
    </w:p>
    <w:sectPr w:rsidR="0013334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897B9" w14:textId="77777777" w:rsidR="003E56D0" w:rsidRDefault="003E56D0" w:rsidP="00905FCC">
      <w:pPr>
        <w:spacing w:after="0" w:line="240" w:lineRule="auto"/>
      </w:pPr>
      <w:r>
        <w:separator/>
      </w:r>
    </w:p>
  </w:endnote>
  <w:endnote w:type="continuationSeparator" w:id="0">
    <w:p w14:paraId="51C09B37" w14:textId="77777777" w:rsidR="003E56D0" w:rsidRDefault="003E56D0" w:rsidP="0090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D47BC" w14:textId="2EEA7B5C" w:rsidR="00905FCC" w:rsidRDefault="00905FCC">
    <w:pPr>
      <w:pStyle w:val="Footer"/>
    </w:pPr>
    <w:r w:rsidRPr="00905FCC">
      <w:rPr>
        <w14:textOutline w14:w="9525" w14:cap="rnd" w14:cmpd="sng" w14:algn="ctr">
          <w14:solidFill>
            <w14:srgbClr w14:val="FF0000">
              <w14:alpha w14:val="40000"/>
            </w14:srgbClr>
          </w14:solidFill>
          <w14:prstDash w14:val="solid"/>
          <w14:bevel/>
        </w14:textOutline>
      </w:rPr>
      <w:t>Hello</w:t>
    </w:r>
  </w:p>
  <w:p w14:paraId="0861996E" w14:textId="77777777" w:rsidR="00905FCC" w:rsidRDefault="00905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4FB8D" w14:textId="77777777" w:rsidR="003E56D0" w:rsidRDefault="003E56D0" w:rsidP="00905FCC">
      <w:pPr>
        <w:spacing w:after="0" w:line="240" w:lineRule="auto"/>
      </w:pPr>
      <w:r>
        <w:separator/>
      </w:r>
    </w:p>
  </w:footnote>
  <w:footnote w:type="continuationSeparator" w:id="0">
    <w:p w14:paraId="773B7346" w14:textId="77777777" w:rsidR="003E56D0" w:rsidRDefault="003E56D0" w:rsidP="00905FCC">
      <w:pPr>
        <w:spacing w:after="0" w:line="240" w:lineRule="auto"/>
      </w:pPr>
      <w:r>
        <w:continuationSeparator/>
      </w:r>
    </w:p>
  </w:footnote>
  <w:footnote w:id="1">
    <w:p w14:paraId="03BB1D00" w14:textId="02C70929" w:rsidR="00905FCC" w:rsidRDefault="00905F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5FCC">
        <w:rPr>
          <w14:textOutline w14:w="9525" w14:cap="rnd" w14:cmpd="sng" w14:algn="ctr">
            <w14:solidFill>
              <w14:srgbClr w14:val="FF0000">
                <w14:alpha w14:val="40000"/>
              </w14:srgbClr>
            </w14:solidFill>
            <w14:prstDash w14:val="solid"/>
            <w14:bevel/>
          </w14:textOutline>
        </w:rPr>
        <w:t>Hello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CC"/>
    <w:rsid w:val="00133340"/>
    <w:rsid w:val="003E56D0"/>
    <w:rsid w:val="00464080"/>
    <w:rsid w:val="00713127"/>
    <w:rsid w:val="00905FCC"/>
    <w:rsid w:val="00AF6700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CF096"/>
  <w15:chartTrackingRefBased/>
  <w15:docId w15:val="{6E0F7036-D2A1-41BF-AE71-4128094F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F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FCC"/>
  </w:style>
  <w:style w:type="paragraph" w:styleId="Footer">
    <w:name w:val="footer"/>
    <w:basedOn w:val="Normal"/>
    <w:link w:val="FooterChar"/>
    <w:uiPriority w:val="99"/>
    <w:unhideWhenUsed/>
    <w:rsid w:val="00905F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FCC"/>
  </w:style>
  <w:style w:type="paragraph" w:styleId="FootnoteText">
    <w:name w:val="footnote text"/>
    <w:basedOn w:val="Normal"/>
    <w:link w:val="FootnoteTextChar"/>
    <w:uiPriority w:val="99"/>
    <w:semiHidden/>
    <w:unhideWhenUsed/>
    <w:rsid w:val="00905F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5FC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5FCC"/>
    <w:rPr>
      <w:vertAlign w:val="superscript"/>
    </w:rPr>
  </w:style>
  <w:style w:type="character" w:styleId="IntenseEmphasis">
    <w:name w:val="Intense Emphasis"/>
    <w:uiPriority w:val="21"/>
    <w:qFormat/>
    <w:rsid w:val="00905FCC"/>
    <w:rPr>
      <w14:textOutline w14:w="9525" w14:cap="rnd" w14:cmpd="sng" w14:algn="ctr">
        <w14:solidFill>
          <w14:srgbClr w14:val="FF0000">
            <w14:alpha w14:val="40000"/>
          </w14:srgb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0460D-A548-4BCF-B996-770AABE9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2</cp:revision>
  <dcterms:created xsi:type="dcterms:W3CDTF">2018-11-24T00:16:00Z</dcterms:created>
  <dcterms:modified xsi:type="dcterms:W3CDTF">2018-11-24T00:22:00Z</dcterms:modified>
</cp:coreProperties>
</file>