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FCB" w:rsidRDefault="00AE6287" w:rsidP="00367F8F">
      <w:r>
        <w:t>Shadings, alignment, row height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E6287" w:rsidTr="00F938F4">
        <w:trPr>
          <w:trHeight w:val="1134"/>
        </w:trPr>
        <w:tc>
          <w:tcPr>
            <w:tcW w:w="4606" w:type="dxa"/>
            <w:shd w:val="pct5" w:color="auto" w:fill="auto"/>
          </w:tcPr>
          <w:p w:rsidR="00AE6287" w:rsidRDefault="00AE6287" w:rsidP="00F938F4">
            <w:r>
              <w:t>A</w:t>
            </w:r>
          </w:p>
        </w:tc>
        <w:tc>
          <w:tcPr>
            <w:tcW w:w="4606" w:type="dxa"/>
            <w:shd w:val="pct5" w:color="auto" w:fill="auto"/>
          </w:tcPr>
          <w:p w:rsidR="00AE6287" w:rsidRDefault="00AE6287" w:rsidP="00F938F4">
            <w:pPr>
              <w:jc w:val="right"/>
            </w:pPr>
            <w:r>
              <w:t>B</w:t>
            </w:r>
          </w:p>
        </w:tc>
      </w:tr>
      <w:tr w:rsidR="00AE6287" w:rsidTr="00F938F4">
        <w:trPr>
          <w:trHeight w:val="1134"/>
        </w:trPr>
        <w:tc>
          <w:tcPr>
            <w:tcW w:w="4606" w:type="dxa"/>
            <w:vAlign w:val="bottom"/>
          </w:tcPr>
          <w:p w:rsidR="00AE6287" w:rsidRDefault="00AE6287" w:rsidP="00F938F4">
            <w:r>
              <w:t>C</w:t>
            </w:r>
          </w:p>
        </w:tc>
        <w:tc>
          <w:tcPr>
            <w:tcW w:w="4606" w:type="dxa"/>
            <w:shd w:val="reverseDiagStripe" w:color="6FB31A" w:themeColor="text1" w:fill="auto"/>
            <w:vAlign w:val="bottom"/>
          </w:tcPr>
          <w:p w:rsidR="00AE6287" w:rsidRDefault="00AE6287" w:rsidP="00F938F4">
            <w:pPr>
              <w:jc w:val="right"/>
            </w:pPr>
            <w:r>
              <w:t>D</w:t>
            </w:r>
          </w:p>
        </w:tc>
      </w:tr>
    </w:tbl>
    <w:p w:rsidR="00AE6287" w:rsidRDefault="00AE6287" w:rsidP="00367F8F">
      <w:r>
        <w:t>Merging, alignment, row height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F76C8" w:rsidTr="009F76C8">
        <w:trPr>
          <w:trHeight w:val="1134"/>
        </w:trPr>
        <w:tc>
          <w:tcPr>
            <w:tcW w:w="4606" w:type="dxa"/>
          </w:tcPr>
          <w:p w:rsidR="009F76C8" w:rsidRDefault="009F76C8" w:rsidP="00367F8F">
            <w:r>
              <w:t>A</w:t>
            </w:r>
          </w:p>
        </w:tc>
        <w:tc>
          <w:tcPr>
            <w:tcW w:w="4606" w:type="dxa"/>
            <w:vMerge w:val="restart"/>
            <w:vAlign w:val="center"/>
          </w:tcPr>
          <w:p w:rsidR="009F76C8" w:rsidRDefault="009F76C8" w:rsidP="009F76C8">
            <w:pPr>
              <w:jc w:val="right"/>
            </w:pPr>
            <w:r>
              <w:t>B</w:t>
            </w:r>
          </w:p>
        </w:tc>
      </w:tr>
      <w:tr w:rsidR="009F76C8" w:rsidTr="009324C9">
        <w:tc>
          <w:tcPr>
            <w:tcW w:w="4606" w:type="dxa"/>
          </w:tcPr>
          <w:p w:rsidR="009F76C8" w:rsidRDefault="009F76C8" w:rsidP="00367F8F">
            <w:r>
              <w:t>C</w:t>
            </w:r>
          </w:p>
        </w:tc>
        <w:tc>
          <w:tcPr>
            <w:tcW w:w="4606" w:type="dxa"/>
            <w:vMerge/>
            <w:tcBorders>
              <w:top w:val="nil"/>
            </w:tcBorders>
          </w:tcPr>
          <w:p w:rsidR="009F76C8" w:rsidRDefault="009F76C8" w:rsidP="00367F8F"/>
        </w:tc>
      </w:tr>
    </w:tbl>
    <w:p w:rsidR="00AE6287" w:rsidRDefault="00AE6287" w:rsidP="00367F8F">
      <w:r>
        <w:t>Mergin</w:t>
      </w:r>
      <w:r w:rsidR="00F142A1">
        <w:t>g</w:t>
      </w:r>
      <w:r>
        <w:t xml:space="preserve">, alignment, row height 2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214E8" w:rsidTr="00F214E8">
        <w:trPr>
          <w:trHeight w:val="2268"/>
        </w:trPr>
        <w:tc>
          <w:tcPr>
            <w:tcW w:w="4606" w:type="dxa"/>
          </w:tcPr>
          <w:p w:rsidR="00F214E8" w:rsidRDefault="00AE6287" w:rsidP="00367F8F">
            <w:r>
              <w:rPr>
                <w:sz w:val="36"/>
                <w:szCs w:val="36"/>
              </w:rPr>
              <w:t>Some Header</w:t>
            </w:r>
          </w:p>
        </w:tc>
        <w:tc>
          <w:tcPr>
            <w:tcW w:w="4606" w:type="dxa"/>
            <w:vMerge w:val="restart"/>
            <w:vAlign w:val="center"/>
          </w:tcPr>
          <w:p w:rsidR="00F214E8" w:rsidRDefault="00F214E8" w:rsidP="00F214E8">
            <w:pPr>
              <w:jc w:val="right"/>
            </w:pPr>
            <w:r>
              <w:rPr>
                <w:noProof/>
                <w:lang w:val="en-US" w:eastAsia="ko-KR"/>
              </w:rPr>
              <w:drawing>
                <wp:inline distT="0" distB="0" distL="0" distR="0">
                  <wp:extent cx="2171700" cy="1287780"/>
                  <wp:effectExtent l="19050" t="0" r="0" b="0"/>
                  <wp:docPr id="2" name="Bild 1" descr="D:\eGWRSB Reports\docx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eGWRSB Reports\docx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28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4E8" w:rsidRPr="005D6AE6" w:rsidTr="00762478">
        <w:tc>
          <w:tcPr>
            <w:tcW w:w="4606" w:type="dxa"/>
            <w:vAlign w:val="bottom"/>
          </w:tcPr>
          <w:p w:rsidR="00F214E8" w:rsidRPr="00AE6287" w:rsidRDefault="00AE6287" w:rsidP="00AE6287">
            <w:pPr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AE6287">
              <w:rPr>
                <w:rFonts w:ascii="Arial Narrow" w:hAnsi="Arial Narrow"/>
                <w:sz w:val="16"/>
                <w:szCs w:val="16"/>
                <w:lang w:val="en-US"/>
              </w:rPr>
              <w:t>Some text, written in a small font size</w:t>
            </w:r>
          </w:p>
        </w:tc>
        <w:tc>
          <w:tcPr>
            <w:tcW w:w="4606" w:type="dxa"/>
            <w:vMerge/>
          </w:tcPr>
          <w:p w:rsidR="00F214E8" w:rsidRPr="00AE6287" w:rsidRDefault="00F214E8" w:rsidP="00367F8F">
            <w:pPr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</w:tbl>
    <w:p w:rsidR="00AE6287" w:rsidRPr="00AE6287" w:rsidRDefault="00AE6287" w:rsidP="00F214E8">
      <w:pPr>
        <w:rPr>
          <w:lang w:val="en-US"/>
        </w:rPr>
      </w:pPr>
      <w:r>
        <w:rPr>
          <w:lang w:val="en-US"/>
        </w:rPr>
        <w:t>Merging, empty cells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744CAD" w:rsidTr="00744CAD">
        <w:tc>
          <w:tcPr>
            <w:tcW w:w="2303" w:type="dxa"/>
          </w:tcPr>
          <w:p w:rsidR="00744CAD" w:rsidRDefault="00744CAD" w:rsidP="00F214E8">
            <w:r>
              <w:t>A</w:t>
            </w:r>
          </w:p>
        </w:tc>
        <w:tc>
          <w:tcPr>
            <w:tcW w:w="2303" w:type="dxa"/>
          </w:tcPr>
          <w:p w:rsidR="00744CAD" w:rsidRDefault="00744CAD" w:rsidP="00F214E8">
            <w:r>
              <w:t>B</w:t>
            </w:r>
          </w:p>
        </w:tc>
        <w:tc>
          <w:tcPr>
            <w:tcW w:w="2303" w:type="dxa"/>
          </w:tcPr>
          <w:p w:rsidR="00744CAD" w:rsidRDefault="00744CAD" w:rsidP="00F214E8">
            <w:r>
              <w:t>C</w:t>
            </w:r>
          </w:p>
        </w:tc>
        <w:tc>
          <w:tcPr>
            <w:tcW w:w="2303" w:type="dxa"/>
          </w:tcPr>
          <w:p w:rsidR="00744CAD" w:rsidRDefault="00744CAD" w:rsidP="00F214E8">
            <w:r>
              <w:t>D</w:t>
            </w:r>
          </w:p>
        </w:tc>
      </w:tr>
      <w:tr w:rsidR="00744CAD" w:rsidTr="00435623">
        <w:tc>
          <w:tcPr>
            <w:tcW w:w="2303" w:type="dxa"/>
          </w:tcPr>
          <w:p w:rsidR="00744CAD" w:rsidRDefault="00744CAD" w:rsidP="00F214E8">
            <w:r>
              <w:t>E</w:t>
            </w:r>
          </w:p>
        </w:tc>
        <w:tc>
          <w:tcPr>
            <w:tcW w:w="4606" w:type="dxa"/>
            <w:gridSpan w:val="2"/>
          </w:tcPr>
          <w:p w:rsidR="00744CAD" w:rsidRDefault="00744CAD" w:rsidP="00F214E8"/>
        </w:tc>
        <w:tc>
          <w:tcPr>
            <w:tcW w:w="2303" w:type="dxa"/>
          </w:tcPr>
          <w:p w:rsidR="00744CAD" w:rsidRDefault="00744CAD" w:rsidP="00F214E8">
            <w:r>
              <w:t>H</w:t>
            </w:r>
          </w:p>
        </w:tc>
      </w:tr>
      <w:tr w:rsidR="00744CAD" w:rsidTr="00744CAD">
        <w:tc>
          <w:tcPr>
            <w:tcW w:w="2303" w:type="dxa"/>
          </w:tcPr>
          <w:p w:rsidR="00744CAD" w:rsidRDefault="00744CAD" w:rsidP="00F214E8">
            <w:r>
              <w:t>I</w:t>
            </w:r>
          </w:p>
        </w:tc>
        <w:tc>
          <w:tcPr>
            <w:tcW w:w="2303" w:type="dxa"/>
          </w:tcPr>
          <w:p w:rsidR="00744CAD" w:rsidRDefault="00744CAD" w:rsidP="00F214E8">
            <w:r>
              <w:t>J</w:t>
            </w:r>
          </w:p>
        </w:tc>
        <w:tc>
          <w:tcPr>
            <w:tcW w:w="2303" w:type="dxa"/>
          </w:tcPr>
          <w:p w:rsidR="00744CAD" w:rsidRDefault="00744CAD" w:rsidP="00F214E8">
            <w:r>
              <w:t>K</w:t>
            </w:r>
          </w:p>
        </w:tc>
        <w:tc>
          <w:tcPr>
            <w:tcW w:w="2303" w:type="dxa"/>
          </w:tcPr>
          <w:p w:rsidR="00744CAD" w:rsidRDefault="00744CAD" w:rsidP="00F214E8">
            <w:r>
              <w:t>L</w:t>
            </w:r>
          </w:p>
        </w:tc>
      </w:tr>
      <w:tr w:rsidR="0046260E" w:rsidTr="00744CAD">
        <w:tc>
          <w:tcPr>
            <w:tcW w:w="2303" w:type="dxa"/>
          </w:tcPr>
          <w:p w:rsidR="0046260E" w:rsidRDefault="0046260E" w:rsidP="00F214E8"/>
        </w:tc>
        <w:tc>
          <w:tcPr>
            <w:tcW w:w="2303" w:type="dxa"/>
          </w:tcPr>
          <w:p w:rsidR="0046260E" w:rsidRDefault="0046260E" w:rsidP="00F214E8"/>
        </w:tc>
        <w:tc>
          <w:tcPr>
            <w:tcW w:w="2303" w:type="dxa"/>
          </w:tcPr>
          <w:p w:rsidR="0046260E" w:rsidRDefault="0046260E" w:rsidP="00F214E8"/>
        </w:tc>
        <w:tc>
          <w:tcPr>
            <w:tcW w:w="2303" w:type="dxa"/>
          </w:tcPr>
          <w:p w:rsidR="0046260E" w:rsidRDefault="0046260E" w:rsidP="00F214E8"/>
        </w:tc>
      </w:tr>
      <w:tr w:rsidR="0046260E" w:rsidTr="00744CAD">
        <w:tc>
          <w:tcPr>
            <w:tcW w:w="2303" w:type="dxa"/>
          </w:tcPr>
          <w:p w:rsidR="0046260E" w:rsidRDefault="0046260E" w:rsidP="00F214E8">
            <w:r>
              <w:t>M</w:t>
            </w:r>
          </w:p>
        </w:tc>
        <w:tc>
          <w:tcPr>
            <w:tcW w:w="2303" w:type="dxa"/>
          </w:tcPr>
          <w:p w:rsidR="0046260E" w:rsidRDefault="0046260E" w:rsidP="00F214E8">
            <w:r>
              <w:t>N</w:t>
            </w:r>
          </w:p>
        </w:tc>
        <w:tc>
          <w:tcPr>
            <w:tcW w:w="2303" w:type="dxa"/>
          </w:tcPr>
          <w:p w:rsidR="0046260E" w:rsidRDefault="0046260E" w:rsidP="00F214E8">
            <w:r>
              <w:t>O</w:t>
            </w:r>
          </w:p>
        </w:tc>
        <w:tc>
          <w:tcPr>
            <w:tcW w:w="2303" w:type="dxa"/>
          </w:tcPr>
          <w:p w:rsidR="0046260E" w:rsidRDefault="0046260E" w:rsidP="00F214E8">
            <w:r>
              <w:t>P</w:t>
            </w:r>
          </w:p>
        </w:tc>
      </w:tr>
    </w:tbl>
    <w:p w:rsidR="00744CAD" w:rsidRDefault="00744CAD" w:rsidP="00F214E8"/>
    <w:p w:rsidR="00F142A1" w:rsidRDefault="00F142A1" w:rsidP="00F142A1">
      <w:pPr>
        <w:rPr>
          <w:lang w:val="en-US"/>
        </w:rPr>
      </w:pPr>
      <w:r>
        <w:rPr>
          <w:lang w:val="en-US"/>
        </w:rPr>
        <w:t>Merging, both directions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8"/>
        <w:gridCol w:w="2900"/>
        <w:gridCol w:w="3420"/>
      </w:tblGrid>
      <w:tr w:rsidR="00F142A1" w:rsidTr="00552CAB">
        <w:trPr>
          <w:trHeight w:val="1601"/>
        </w:trPr>
        <w:tc>
          <w:tcPr>
            <w:tcW w:w="4068" w:type="dxa"/>
            <w:gridSpan w:val="2"/>
          </w:tcPr>
          <w:p w:rsidR="00F142A1" w:rsidRDefault="00F142A1" w:rsidP="00552CAB">
            <w:pPr>
              <w:rPr>
                <w:lang w:val="en-US"/>
              </w:rPr>
            </w:pPr>
            <w:r>
              <w:rPr>
                <w:lang w:val="en-US"/>
              </w:rPr>
              <w:t>r1c1</w:t>
            </w:r>
          </w:p>
          <w:p w:rsidR="00F142A1" w:rsidRDefault="00F142A1" w:rsidP="00552CAB">
            <w:pPr>
              <w:rPr>
                <w:lang w:val="en-US"/>
              </w:rPr>
            </w:pPr>
          </w:p>
          <w:p w:rsidR="00F142A1" w:rsidRDefault="00F142A1" w:rsidP="00552CAB">
            <w:pPr>
              <w:rPr>
                <w:lang w:val="en-US"/>
              </w:rPr>
            </w:pPr>
          </w:p>
        </w:tc>
        <w:tc>
          <w:tcPr>
            <w:tcW w:w="3420" w:type="dxa"/>
            <w:vMerge w:val="restart"/>
          </w:tcPr>
          <w:p w:rsidR="00F142A1" w:rsidRDefault="00F142A1" w:rsidP="00552CA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F142A1" w:rsidTr="00552CAB">
        <w:trPr>
          <w:trHeight w:val="1781"/>
        </w:trPr>
        <w:tc>
          <w:tcPr>
            <w:tcW w:w="1168" w:type="dxa"/>
          </w:tcPr>
          <w:p w:rsidR="00F142A1" w:rsidRDefault="00F142A1" w:rsidP="00552CAB">
            <w:pPr>
              <w:rPr>
                <w:lang w:val="en-US"/>
              </w:rPr>
            </w:pPr>
            <w:r>
              <w:rPr>
                <w:lang w:val="en-US"/>
              </w:rPr>
              <w:t>r2c1</w:t>
            </w:r>
          </w:p>
          <w:p w:rsidR="00F142A1" w:rsidRDefault="00F142A1" w:rsidP="00552CAB">
            <w:pPr>
              <w:rPr>
                <w:lang w:val="en-US"/>
              </w:rPr>
            </w:pPr>
          </w:p>
          <w:p w:rsidR="00F142A1" w:rsidRDefault="00F142A1" w:rsidP="00552CAB">
            <w:pPr>
              <w:rPr>
                <w:lang w:val="en-US"/>
              </w:rPr>
            </w:pPr>
          </w:p>
        </w:tc>
        <w:tc>
          <w:tcPr>
            <w:tcW w:w="2900" w:type="dxa"/>
          </w:tcPr>
          <w:p w:rsidR="00F142A1" w:rsidRDefault="00F142A1" w:rsidP="00552CAB">
            <w:pPr>
              <w:rPr>
                <w:lang w:val="en-US"/>
              </w:rPr>
            </w:pPr>
            <w:r>
              <w:rPr>
                <w:lang w:val="en-US"/>
              </w:rPr>
              <w:t>r2c2</w:t>
            </w:r>
          </w:p>
          <w:p w:rsidR="00F142A1" w:rsidRDefault="00F142A1" w:rsidP="00552CAB">
            <w:pPr>
              <w:rPr>
                <w:lang w:val="en-US"/>
              </w:rPr>
            </w:pPr>
          </w:p>
          <w:p w:rsidR="00F142A1" w:rsidRDefault="00F142A1" w:rsidP="00552CAB">
            <w:pPr>
              <w:rPr>
                <w:lang w:val="en-US"/>
              </w:rPr>
            </w:pPr>
          </w:p>
        </w:tc>
        <w:tc>
          <w:tcPr>
            <w:tcW w:w="3420" w:type="dxa"/>
            <w:vMerge/>
          </w:tcPr>
          <w:p w:rsidR="00F142A1" w:rsidRDefault="00F142A1" w:rsidP="00552CAB">
            <w:pPr>
              <w:rPr>
                <w:lang w:val="en-US"/>
              </w:rPr>
            </w:pPr>
          </w:p>
        </w:tc>
      </w:tr>
    </w:tbl>
    <w:p w:rsidR="00F142A1" w:rsidRPr="003A2527" w:rsidRDefault="00F142A1" w:rsidP="00F142A1">
      <w:pPr>
        <w:rPr>
          <w:lang w:val="en-US"/>
        </w:rPr>
      </w:pPr>
    </w:p>
    <w:p w:rsidR="00F142A1" w:rsidRDefault="00F142A1" w:rsidP="00F214E8"/>
    <w:p w:rsidR="00744CAD" w:rsidRDefault="00AE6287" w:rsidP="00F214E8">
      <w:r>
        <w:t>Headers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33C2B" w:rsidRPr="00B33C2B" w:rsidTr="00B33C2B">
        <w:trPr>
          <w:tblHeader/>
        </w:trPr>
        <w:tc>
          <w:tcPr>
            <w:tcW w:w="4606" w:type="dxa"/>
            <w:gridSpan w:val="2"/>
            <w:shd w:val="pct5" w:color="auto" w:fill="auto"/>
          </w:tcPr>
          <w:p w:rsidR="00B33C2B" w:rsidRPr="00B33C2B" w:rsidRDefault="00B33C2B" w:rsidP="00B33C2B">
            <w:pPr>
              <w:jc w:val="center"/>
              <w:rPr>
                <w:b/>
              </w:rPr>
            </w:pPr>
            <w:r w:rsidRPr="00B33C2B">
              <w:rPr>
                <w:b/>
              </w:rPr>
              <w:t>Header1ab</w:t>
            </w:r>
          </w:p>
        </w:tc>
        <w:tc>
          <w:tcPr>
            <w:tcW w:w="4606" w:type="dxa"/>
            <w:gridSpan w:val="2"/>
            <w:shd w:val="pct5" w:color="auto" w:fill="auto"/>
          </w:tcPr>
          <w:p w:rsidR="00B33C2B" w:rsidRPr="00B33C2B" w:rsidRDefault="00B33C2B" w:rsidP="00B33C2B">
            <w:pPr>
              <w:jc w:val="center"/>
              <w:rPr>
                <w:b/>
              </w:rPr>
            </w:pPr>
            <w:r>
              <w:rPr>
                <w:b/>
              </w:rPr>
              <w:t>Header1cd</w:t>
            </w:r>
          </w:p>
        </w:tc>
      </w:tr>
      <w:tr w:rsidR="00B33C2B" w:rsidTr="00B33C2B">
        <w:trPr>
          <w:tblHeader/>
        </w:trPr>
        <w:tc>
          <w:tcPr>
            <w:tcW w:w="2303" w:type="dxa"/>
            <w:shd w:val="pct5" w:color="auto" w:fill="auto"/>
          </w:tcPr>
          <w:p w:rsidR="00B33C2B" w:rsidRDefault="00B33C2B" w:rsidP="00B33C2B">
            <w:pPr>
              <w:jc w:val="center"/>
            </w:pPr>
            <w:r>
              <w:t>Header2a</w:t>
            </w:r>
          </w:p>
        </w:tc>
        <w:tc>
          <w:tcPr>
            <w:tcW w:w="2303" w:type="dxa"/>
            <w:shd w:val="pct5" w:color="auto" w:fill="auto"/>
          </w:tcPr>
          <w:p w:rsidR="00B33C2B" w:rsidRDefault="00B33C2B" w:rsidP="00B33C2B">
            <w:pPr>
              <w:jc w:val="center"/>
            </w:pPr>
            <w:r>
              <w:t>Header2b</w:t>
            </w:r>
          </w:p>
        </w:tc>
        <w:tc>
          <w:tcPr>
            <w:tcW w:w="2303" w:type="dxa"/>
            <w:shd w:val="pct5" w:color="auto" w:fill="auto"/>
          </w:tcPr>
          <w:p w:rsidR="00B33C2B" w:rsidRDefault="00B33C2B" w:rsidP="00B33C2B">
            <w:pPr>
              <w:jc w:val="center"/>
            </w:pPr>
            <w:r>
              <w:t>Header2c</w:t>
            </w:r>
          </w:p>
        </w:tc>
        <w:tc>
          <w:tcPr>
            <w:tcW w:w="2303" w:type="dxa"/>
            <w:shd w:val="pct5" w:color="auto" w:fill="auto"/>
          </w:tcPr>
          <w:p w:rsidR="00B33C2B" w:rsidRDefault="00B33C2B" w:rsidP="00B33C2B">
            <w:pPr>
              <w:jc w:val="center"/>
            </w:pPr>
            <w:r>
              <w:t>Header2d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F214E8">
            <w:r>
              <w:t>row 01 a</w:t>
            </w:r>
          </w:p>
        </w:tc>
        <w:tc>
          <w:tcPr>
            <w:tcW w:w="2303" w:type="dxa"/>
          </w:tcPr>
          <w:p w:rsidR="00B33C2B" w:rsidRDefault="00B33C2B" w:rsidP="00F214E8">
            <w:r>
              <w:t>row 01 b</w:t>
            </w:r>
          </w:p>
        </w:tc>
        <w:tc>
          <w:tcPr>
            <w:tcW w:w="2303" w:type="dxa"/>
          </w:tcPr>
          <w:p w:rsidR="00B33C2B" w:rsidRDefault="00B33C2B" w:rsidP="00F214E8">
            <w:r>
              <w:t>row 01 c</w:t>
            </w:r>
          </w:p>
        </w:tc>
        <w:tc>
          <w:tcPr>
            <w:tcW w:w="2303" w:type="dxa"/>
          </w:tcPr>
          <w:p w:rsidR="00B33C2B" w:rsidRDefault="00B33C2B" w:rsidP="00F214E8">
            <w:r>
              <w:t>row 01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02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02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02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02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B33C2B">
            <w:r>
              <w:t>row 03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03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03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03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04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04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04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04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05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05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05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05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06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06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06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06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07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07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07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07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08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08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08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08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09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09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09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09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10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10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10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10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11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11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11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11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12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12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12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12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13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13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13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13 d</w:t>
            </w:r>
          </w:p>
        </w:tc>
      </w:tr>
      <w:tr w:rsidR="00B33C2B" w:rsidTr="00B33C2B">
        <w:tc>
          <w:tcPr>
            <w:tcW w:w="2303" w:type="dxa"/>
          </w:tcPr>
          <w:p w:rsidR="00B33C2B" w:rsidRDefault="00B33C2B" w:rsidP="0028519D">
            <w:r>
              <w:t>row 14 a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14 b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14 c</w:t>
            </w:r>
          </w:p>
        </w:tc>
        <w:tc>
          <w:tcPr>
            <w:tcW w:w="2303" w:type="dxa"/>
          </w:tcPr>
          <w:p w:rsidR="00B33C2B" w:rsidRDefault="00B33C2B" w:rsidP="0028519D">
            <w:r>
              <w:t>row 14 d</w:t>
            </w:r>
          </w:p>
        </w:tc>
      </w:tr>
    </w:tbl>
    <w:p w:rsidR="00E67FF9" w:rsidRDefault="00E67FF9" w:rsidP="00F60B9B"/>
    <w:p w:rsidR="00AE6287" w:rsidRDefault="00AE6287" w:rsidP="00AE6287">
      <w:r>
        <w:t>Table width</w:t>
      </w:r>
    </w:p>
    <w:tbl>
      <w:tblPr>
        <w:tblStyle w:val="TableGrid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1134"/>
        <w:gridCol w:w="4606"/>
      </w:tblGrid>
      <w:tr w:rsidR="00AE6287" w:rsidTr="00F938F4">
        <w:trPr>
          <w:trHeight w:val="1134"/>
        </w:trPr>
        <w:tc>
          <w:tcPr>
            <w:tcW w:w="1134" w:type="dxa"/>
            <w:shd w:val="clear" w:color="auto" w:fill="E2F0D1" w:themeFill="background1"/>
          </w:tcPr>
          <w:p w:rsidR="00AE6287" w:rsidRDefault="00AE6287" w:rsidP="00F938F4">
            <w:r>
              <w:t>A</w:t>
            </w:r>
          </w:p>
        </w:tc>
        <w:tc>
          <w:tcPr>
            <w:tcW w:w="4606" w:type="dxa"/>
            <w:vMerge w:val="restart"/>
            <w:shd w:val="clear" w:color="auto" w:fill="FFC000"/>
          </w:tcPr>
          <w:p w:rsidR="00AE6287" w:rsidRDefault="00AE6287" w:rsidP="00F938F4"/>
        </w:tc>
      </w:tr>
      <w:tr w:rsidR="00AE6287" w:rsidTr="00F938F4">
        <w:trPr>
          <w:trHeight w:val="1134"/>
        </w:trPr>
        <w:tc>
          <w:tcPr>
            <w:tcW w:w="1134" w:type="dxa"/>
            <w:shd w:val="clear" w:color="auto" w:fill="D2E3FF" w:themeFill="text2" w:themeFillTint="1A"/>
          </w:tcPr>
          <w:p w:rsidR="00AE6287" w:rsidRDefault="00AE6287" w:rsidP="00F938F4">
            <w:r>
              <w:t>C</w:t>
            </w:r>
          </w:p>
        </w:tc>
        <w:tc>
          <w:tcPr>
            <w:tcW w:w="4606" w:type="dxa"/>
            <w:vMerge/>
            <w:shd w:val="clear" w:color="auto" w:fill="FFC000"/>
          </w:tcPr>
          <w:p w:rsidR="00AE6287" w:rsidRDefault="00AE6287" w:rsidP="00F938F4"/>
        </w:tc>
      </w:tr>
    </w:tbl>
    <w:p w:rsidR="00AE6287" w:rsidRDefault="00AE6287" w:rsidP="00F60B9B"/>
    <w:p w:rsidR="00AE6287" w:rsidRDefault="00AE6287" w:rsidP="00F60B9B">
      <w:r>
        <w:t>Shading, Margins, Cell spacing</w:t>
      </w:r>
    </w:p>
    <w:tbl>
      <w:tblPr>
        <w:tblStyle w:val="TableGrid"/>
        <w:tblW w:w="0" w:type="auto"/>
        <w:tblCellSpacing w:w="142" w:type="dxa"/>
        <w:shd w:val="clear" w:color="auto" w:fill="FFC000"/>
        <w:tblCellMar>
          <w:top w:w="113" w:type="dxa"/>
          <w:left w:w="227" w:type="dxa"/>
          <w:bottom w:w="113" w:type="dxa"/>
          <w:right w:w="227" w:type="dxa"/>
        </w:tblCellMar>
        <w:tblLook w:val="04A0" w:firstRow="1" w:lastRow="0" w:firstColumn="1" w:lastColumn="0" w:noHBand="0" w:noVBand="1"/>
      </w:tblPr>
      <w:tblGrid>
        <w:gridCol w:w="2583"/>
        <w:gridCol w:w="2440"/>
        <w:gridCol w:w="2440"/>
        <w:gridCol w:w="2651"/>
      </w:tblGrid>
      <w:tr w:rsidR="00F60B9B" w:rsidTr="00F60B9B">
        <w:trPr>
          <w:tblCellSpacing w:w="142" w:type="dxa"/>
        </w:trPr>
        <w:tc>
          <w:tcPr>
            <w:tcW w:w="2303" w:type="dxa"/>
            <w:shd w:val="clear" w:color="auto" w:fill="auto"/>
          </w:tcPr>
          <w:p w:rsidR="00F60B9B" w:rsidRDefault="00F60B9B" w:rsidP="00F60B9B">
            <w:r>
              <w:t>Cell 1a</w:t>
            </w:r>
          </w:p>
        </w:tc>
        <w:tc>
          <w:tcPr>
            <w:tcW w:w="2303" w:type="dxa"/>
            <w:shd w:val="clear" w:color="auto" w:fill="auto"/>
          </w:tcPr>
          <w:p w:rsidR="00F60B9B" w:rsidRDefault="00F60B9B" w:rsidP="00F60B9B">
            <w:r>
              <w:t>Cell 1b</w:t>
            </w:r>
          </w:p>
        </w:tc>
        <w:tc>
          <w:tcPr>
            <w:tcW w:w="2303" w:type="dxa"/>
            <w:shd w:val="clear" w:color="auto" w:fill="auto"/>
          </w:tcPr>
          <w:p w:rsidR="00F60B9B" w:rsidRDefault="00F60B9B" w:rsidP="00F60B9B">
            <w:r>
              <w:t>Cell 1c</w:t>
            </w:r>
          </w:p>
        </w:tc>
        <w:tc>
          <w:tcPr>
            <w:tcW w:w="2303" w:type="dxa"/>
            <w:shd w:val="clear" w:color="auto" w:fill="auto"/>
          </w:tcPr>
          <w:p w:rsidR="00F60B9B" w:rsidRDefault="00F60B9B" w:rsidP="00F60B9B">
            <w:r>
              <w:t>Cell 1d</w:t>
            </w:r>
          </w:p>
        </w:tc>
      </w:tr>
      <w:tr w:rsidR="00F60B9B" w:rsidTr="00AE2CE7">
        <w:trPr>
          <w:tblCellSpacing w:w="142" w:type="dxa"/>
        </w:trPr>
        <w:tc>
          <w:tcPr>
            <w:tcW w:w="2303" w:type="dxa"/>
            <w:shd w:val="pct5" w:color="auto" w:fill="FFC000"/>
          </w:tcPr>
          <w:p w:rsidR="00F60B9B" w:rsidRDefault="00F60B9B" w:rsidP="00F60B9B">
            <w:r>
              <w:t>Cell 2a</w:t>
            </w:r>
          </w:p>
        </w:tc>
        <w:tc>
          <w:tcPr>
            <w:tcW w:w="2303" w:type="dxa"/>
            <w:shd w:val="pct5" w:color="auto" w:fill="FFC000"/>
          </w:tcPr>
          <w:p w:rsidR="00F60B9B" w:rsidRDefault="00F60B9B" w:rsidP="00F60B9B">
            <w:r>
              <w:t>Cell 2b</w:t>
            </w:r>
          </w:p>
        </w:tc>
        <w:tc>
          <w:tcPr>
            <w:tcW w:w="2303" w:type="dxa"/>
            <w:shd w:val="pct5" w:color="auto" w:fill="FFC000"/>
          </w:tcPr>
          <w:p w:rsidR="00F60B9B" w:rsidRDefault="00F60B9B" w:rsidP="00F60B9B">
            <w:r>
              <w:t>Cell 2c</w:t>
            </w:r>
          </w:p>
        </w:tc>
        <w:tc>
          <w:tcPr>
            <w:tcW w:w="2303" w:type="dxa"/>
            <w:shd w:val="pct5" w:color="auto" w:fill="FFC000"/>
            <w:tcMar>
              <w:top w:w="284" w:type="dxa"/>
              <w:left w:w="567" w:type="dxa"/>
              <w:bottom w:w="284" w:type="dxa"/>
              <w:right w:w="567" w:type="dxa"/>
            </w:tcMar>
          </w:tcPr>
          <w:p w:rsidR="00F60B9B" w:rsidRDefault="00F60B9B" w:rsidP="00F60B9B">
            <w:r>
              <w:t>Cell 2d</w:t>
            </w:r>
          </w:p>
        </w:tc>
      </w:tr>
    </w:tbl>
    <w:p w:rsidR="0060192D" w:rsidRDefault="0060192D" w:rsidP="00AE2CE7"/>
    <w:p w:rsidR="00AE6287" w:rsidRDefault="00AE6287" w:rsidP="00AE2CE7">
      <w:r>
        <w:t>Mergin, Auto size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B7A0E" w:rsidTr="0018362C">
        <w:tc>
          <w:tcPr>
            <w:tcW w:w="6141" w:type="dxa"/>
            <w:gridSpan w:val="2"/>
          </w:tcPr>
          <w:p w:rsidR="00AB7A0E" w:rsidRDefault="000758A2" w:rsidP="00AE2CE7">
            <w:r>
              <w:t>A</w:t>
            </w:r>
          </w:p>
        </w:tc>
        <w:tc>
          <w:tcPr>
            <w:tcW w:w="3071" w:type="dxa"/>
          </w:tcPr>
          <w:p w:rsidR="00AB7A0E" w:rsidRDefault="00AB7A0E" w:rsidP="00AE2CE7">
            <w:r>
              <w:t>B</w:t>
            </w:r>
          </w:p>
        </w:tc>
      </w:tr>
      <w:tr w:rsidR="00AB7A0E" w:rsidRPr="000758A2" w:rsidTr="00B6755A">
        <w:tc>
          <w:tcPr>
            <w:tcW w:w="3070" w:type="dxa"/>
          </w:tcPr>
          <w:p w:rsidR="00AB7A0E" w:rsidRDefault="000758A2" w:rsidP="00AE2CE7">
            <w:r>
              <w:t>C</w:t>
            </w:r>
          </w:p>
        </w:tc>
        <w:tc>
          <w:tcPr>
            <w:tcW w:w="6142" w:type="dxa"/>
            <w:gridSpan w:val="2"/>
          </w:tcPr>
          <w:p w:rsidR="00AB7A0E" w:rsidRPr="00AB7A0E" w:rsidRDefault="000758A2" w:rsidP="00AE2CE7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</w:tbl>
    <w:p w:rsidR="00AB7A0E" w:rsidRPr="00AB7A0E" w:rsidRDefault="00AB7A0E" w:rsidP="00AE2CE7">
      <w:pPr>
        <w:rPr>
          <w:lang w:val="en-US"/>
        </w:rPr>
      </w:pPr>
    </w:p>
    <w:p w:rsidR="00AB7A0E" w:rsidRPr="000758A2" w:rsidRDefault="00AE6287" w:rsidP="00AB7A0E">
      <w:pPr>
        <w:rPr>
          <w:lang w:val="en-US"/>
        </w:rPr>
      </w:pPr>
      <w:r>
        <w:rPr>
          <w:lang w:val="en-US"/>
        </w:rPr>
        <w:t>Auto size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5"/>
        <w:gridCol w:w="375"/>
      </w:tblGrid>
      <w:tr w:rsidR="00AB7A0E" w:rsidTr="00AB7A0E">
        <w:tc>
          <w:tcPr>
            <w:tcW w:w="0" w:type="auto"/>
          </w:tcPr>
          <w:p w:rsidR="00AB7A0E" w:rsidRDefault="000758A2" w:rsidP="00867DE9"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AB7A0E" w:rsidRDefault="00AB7A0E" w:rsidP="00867DE9">
            <w:r>
              <w:t>B</w:t>
            </w:r>
          </w:p>
        </w:tc>
      </w:tr>
      <w:tr w:rsidR="00AB7A0E" w:rsidRPr="000758A2" w:rsidTr="00AB7A0E">
        <w:tc>
          <w:tcPr>
            <w:tcW w:w="0" w:type="auto"/>
          </w:tcPr>
          <w:p w:rsidR="00AB7A0E" w:rsidRDefault="000758A2" w:rsidP="00867DE9">
            <w:r>
              <w:t>C</w:t>
            </w:r>
          </w:p>
        </w:tc>
        <w:tc>
          <w:tcPr>
            <w:tcW w:w="0" w:type="auto"/>
          </w:tcPr>
          <w:p w:rsidR="00AB7A0E" w:rsidRPr="00AB7A0E" w:rsidRDefault="000758A2" w:rsidP="00867DE9">
            <w:pPr>
              <w:rPr>
                <w:lang w:val="en-US"/>
              </w:rPr>
            </w:pPr>
            <w:r>
              <w:t>D</w:t>
            </w:r>
          </w:p>
        </w:tc>
      </w:tr>
    </w:tbl>
    <w:p w:rsidR="00AB7A0E" w:rsidRDefault="00AB7A0E" w:rsidP="00AB7A0E">
      <w:pPr>
        <w:rPr>
          <w:lang w:val="en-US"/>
        </w:rPr>
      </w:pPr>
    </w:p>
    <w:p w:rsidR="00AE6287" w:rsidRPr="00AB7A0E" w:rsidRDefault="00AE6287" w:rsidP="00AB7A0E">
      <w:pPr>
        <w:rPr>
          <w:lang w:val="en-US"/>
        </w:rPr>
      </w:pPr>
      <w:r>
        <w:rPr>
          <w:lang w:val="en-US"/>
        </w:rPr>
        <w:t>Grid After/Grid Before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"/>
        <w:gridCol w:w="956"/>
        <w:gridCol w:w="425"/>
        <w:gridCol w:w="1560"/>
        <w:gridCol w:w="1215"/>
        <w:gridCol w:w="22"/>
        <w:gridCol w:w="464"/>
        <w:gridCol w:w="1337"/>
        <w:gridCol w:w="789"/>
        <w:gridCol w:w="283"/>
        <w:gridCol w:w="751"/>
        <w:gridCol w:w="982"/>
      </w:tblGrid>
      <w:tr w:rsidR="000758A2" w:rsidRPr="000758A2" w:rsidTr="00F64471">
        <w:trPr>
          <w:gridAfter w:val="5"/>
          <w:wAfter w:w="4142" w:type="dxa"/>
        </w:trPr>
        <w:tc>
          <w:tcPr>
            <w:tcW w:w="1809" w:type="dxa"/>
            <w:gridSpan w:val="3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3261" w:type="dxa"/>
            <w:gridSpan w:val="4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</w:tr>
      <w:tr w:rsidR="000758A2" w:rsidRPr="000758A2" w:rsidTr="00F64471">
        <w:tc>
          <w:tcPr>
            <w:tcW w:w="3369" w:type="dxa"/>
            <w:gridSpan w:val="4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4110" w:type="dxa"/>
            <w:gridSpan w:val="6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1733" w:type="dxa"/>
            <w:gridSpan w:val="2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</w:tr>
      <w:tr w:rsidR="000758A2" w:rsidRPr="000758A2" w:rsidTr="00F64471">
        <w:trPr>
          <w:gridBefore w:val="2"/>
          <w:gridAfter w:val="3"/>
          <w:wBefore w:w="1384" w:type="dxa"/>
          <w:wAfter w:w="2016" w:type="dxa"/>
        </w:trPr>
        <w:tc>
          <w:tcPr>
            <w:tcW w:w="3222" w:type="dxa"/>
            <w:gridSpan w:val="4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2590" w:type="dxa"/>
            <w:gridSpan w:val="3"/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</w:tr>
      <w:tr w:rsidR="000758A2" w:rsidRPr="000758A2" w:rsidTr="00D65C10">
        <w:tblPrEx>
          <w:tblCellSpacing w:w="28" w:type="dxa"/>
          <w:tblBorders>
            <w:top w:val="triple" w:sz="4" w:space="0" w:color="auto"/>
            <w:left w:val="triple" w:sz="4" w:space="0" w:color="auto"/>
            <w:bottom w:val="triple" w:sz="4" w:space="0" w:color="auto"/>
            <w:right w:val="triple" w:sz="4" w:space="0" w:color="auto"/>
            <w:insideH w:val="triple" w:sz="4" w:space="0" w:color="auto"/>
            <w:insideV w:val="triple" w:sz="4" w:space="0" w:color="auto"/>
          </w:tblBorders>
        </w:tblPrEx>
        <w:trPr>
          <w:gridBefore w:val="1"/>
          <w:gridAfter w:val="1"/>
          <w:wBefore w:w="428" w:type="dxa"/>
          <w:wAfter w:w="982" w:type="dxa"/>
          <w:tblCellSpacing w:w="28" w:type="dxa"/>
        </w:trPr>
        <w:tc>
          <w:tcPr>
            <w:tcW w:w="415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18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  <w:tc>
          <w:tcPr>
            <w:tcW w:w="18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58A2" w:rsidRPr="000758A2" w:rsidRDefault="000758A2" w:rsidP="00F64471">
            <w:pPr>
              <w:rPr>
                <w:lang w:val="en-US"/>
              </w:rPr>
            </w:pPr>
          </w:p>
        </w:tc>
      </w:tr>
    </w:tbl>
    <w:p w:rsidR="00AB7A0E" w:rsidRPr="00AB7A0E" w:rsidRDefault="00AB7A0E" w:rsidP="00AE2CE7">
      <w:pPr>
        <w:rPr>
          <w:lang w:val="en-US"/>
        </w:rPr>
      </w:pPr>
    </w:p>
    <w:p w:rsidR="0039271C" w:rsidRDefault="0039271C" w:rsidP="0039271C"/>
    <w:p w:rsidR="0039271C" w:rsidRDefault="00AE6287" w:rsidP="0039271C">
      <w:r>
        <w:t>Borders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39271C" w:rsidTr="00AE6287">
        <w:tc>
          <w:tcPr>
            <w:tcW w:w="2303" w:type="dxa"/>
            <w:tcBorders>
              <w:right w:val="single" w:sz="8" w:space="0" w:color="17220B" w:themeColor="background1" w:themeShade="1A"/>
            </w:tcBorders>
          </w:tcPr>
          <w:p w:rsidR="0039271C" w:rsidRDefault="0039271C" w:rsidP="000E12EC"/>
        </w:tc>
        <w:tc>
          <w:tcPr>
            <w:tcW w:w="2303" w:type="dxa"/>
            <w:tcBorders>
              <w:top w:val="single" w:sz="8" w:space="0" w:color="17220B" w:themeColor="background1" w:themeShade="1A"/>
              <w:left w:val="single" w:sz="8" w:space="0" w:color="17220B" w:themeColor="background1" w:themeShade="1A"/>
              <w:bottom w:val="single" w:sz="8" w:space="0" w:color="17220B" w:themeColor="background1" w:themeShade="1A"/>
              <w:right w:val="single" w:sz="8" w:space="0" w:color="17220B" w:themeColor="background1" w:themeShade="1A"/>
            </w:tcBorders>
          </w:tcPr>
          <w:p w:rsidR="0039271C" w:rsidRDefault="0039271C" w:rsidP="000E12EC"/>
        </w:tc>
        <w:tc>
          <w:tcPr>
            <w:tcW w:w="2303" w:type="dxa"/>
            <w:tcBorders>
              <w:top w:val="single" w:sz="24" w:space="0" w:color="17220B" w:themeColor="background1" w:themeShade="1A"/>
              <w:left w:val="single" w:sz="8" w:space="0" w:color="17220B" w:themeColor="background1" w:themeShade="1A"/>
              <w:bottom w:val="single" w:sz="24" w:space="0" w:color="17220B" w:themeColor="background1" w:themeShade="1A"/>
              <w:right w:val="single" w:sz="24" w:space="0" w:color="17220B" w:themeColor="background1" w:themeShade="1A"/>
            </w:tcBorders>
          </w:tcPr>
          <w:p w:rsidR="0039271C" w:rsidRDefault="0039271C" w:rsidP="000E12EC"/>
        </w:tc>
        <w:tc>
          <w:tcPr>
            <w:tcW w:w="2303" w:type="dxa"/>
            <w:tcBorders>
              <w:top w:val="single" w:sz="48" w:space="0" w:color="17220B" w:themeColor="background1" w:themeShade="1A"/>
              <w:left w:val="single" w:sz="24" w:space="0" w:color="17220B" w:themeColor="background1" w:themeShade="1A"/>
              <w:bottom w:val="single" w:sz="48" w:space="0" w:color="17220B" w:themeColor="background1" w:themeShade="1A"/>
              <w:right w:val="single" w:sz="48" w:space="0" w:color="17220B" w:themeColor="background1" w:themeShade="1A"/>
            </w:tcBorders>
          </w:tcPr>
          <w:p w:rsidR="0039271C" w:rsidRDefault="0039271C" w:rsidP="000E12EC"/>
        </w:tc>
      </w:tr>
      <w:tr w:rsidR="0039271C" w:rsidTr="00AE6287">
        <w:tc>
          <w:tcPr>
            <w:tcW w:w="2303" w:type="dxa"/>
          </w:tcPr>
          <w:p w:rsidR="0039271C" w:rsidRDefault="0039271C" w:rsidP="000E12EC"/>
        </w:tc>
        <w:tc>
          <w:tcPr>
            <w:tcW w:w="4606" w:type="dxa"/>
            <w:gridSpan w:val="2"/>
            <w:vMerge w:val="restart"/>
          </w:tcPr>
          <w:p w:rsidR="0039271C" w:rsidRDefault="0039271C" w:rsidP="000E12EC"/>
        </w:tc>
        <w:tc>
          <w:tcPr>
            <w:tcW w:w="2303" w:type="dxa"/>
            <w:tcBorders>
              <w:top w:val="single" w:sz="48" w:space="0" w:color="17220B" w:themeColor="background1" w:themeShade="1A"/>
              <w:bottom w:val="double" w:sz="12" w:space="0" w:color="auto"/>
            </w:tcBorders>
          </w:tcPr>
          <w:p w:rsidR="0039271C" w:rsidRDefault="0039271C" w:rsidP="000E12EC"/>
        </w:tc>
      </w:tr>
      <w:tr w:rsidR="0039271C" w:rsidTr="00AE6287">
        <w:tc>
          <w:tcPr>
            <w:tcW w:w="2303" w:type="dxa"/>
          </w:tcPr>
          <w:p w:rsidR="0039271C" w:rsidRDefault="0039271C" w:rsidP="000E12EC"/>
        </w:tc>
        <w:tc>
          <w:tcPr>
            <w:tcW w:w="4606" w:type="dxa"/>
            <w:gridSpan w:val="2"/>
            <w:vMerge/>
            <w:tcBorders>
              <w:right w:val="double" w:sz="12" w:space="0" w:color="auto"/>
            </w:tcBorders>
          </w:tcPr>
          <w:p w:rsidR="0039271C" w:rsidRDefault="0039271C" w:rsidP="000E12EC"/>
        </w:tc>
        <w:tc>
          <w:tcPr>
            <w:tcW w:w="2303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39271C" w:rsidRDefault="0039271C" w:rsidP="000E12EC"/>
        </w:tc>
      </w:tr>
      <w:tr w:rsidR="0039271C" w:rsidTr="00AE6287">
        <w:tc>
          <w:tcPr>
            <w:tcW w:w="4606" w:type="dxa"/>
            <w:gridSpan w:val="2"/>
            <w:vMerge w:val="restart"/>
            <w:tcBorders>
              <w:top w:val="dotted" w:sz="24" w:space="0" w:color="auto"/>
              <w:left w:val="dotted" w:sz="24" w:space="0" w:color="auto"/>
              <w:bottom w:val="dotted" w:sz="24" w:space="0" w:color="auto"/>
              <w:right w:val="dotted" w:sz="24" w:space="0" w:color="auto"/>
            </w:tcBorders>
          </w:tcPr>
          <w:p w:rsidR="0039271C" w:rsidRDefault="0039271C" w:rsidP="000E12EC"/>
        </w:tc>
        <w:tc>
          <w:tcPr>
            <w:tcW w:w="2303" w:type="dxa"/>
            <w:tcBorders>
              <w:left w:val="dotted" w:sz="24" w:space="0" w:color="auto"/>
            </w:tcBorders>
          </w:tcPr>
          <w:p w:rsidR="0039271C" w:rsidRDefault="0039271C" w:rsidP="000E12EC"/>
        </w:tc>
        <w:tc>
          <w:tcPr>
            <w:tcW w:w="2303" w:type="dxa"/>
            <w:vMerge w:val="restart"/>
            <w:tcBorders>
              <w:top w:val="double" w:sz="12" w:space="0" w:color="auto"/>
            </w:tcBorders>
          </w:tcPr>
          <w:p w:rsidR="0039271C" w:rsidRDefault="0039271C" w:rsidP="000E12EC"/>
        </w:tc>
      </w:tr>
      <w:tr w:rsidR="0039271C" w:rsidTr="00AE6287">
        <w:tc>
          <w:tcPr>
            <w:tcW w:w="4606" w:type="dxa"/>
            <w:gridSpan w:val="2"/>
            <w:vMerge/>
            <w:tcBorders>
              <w:top w:val="nil"/>
              <w:left w:val="dotted" w:sz="24" w:space="0" w:color="auto"/>
              <w:bottom w:val="dotted" w:sz="24" w:space="0" w:color="auto"/>
              <w:right w:val="dotted" w:sz="24" w:space="0" w:color="auto"/>
            </w:tcBorders>
          </w:tcPr>
          <w:p w:rsidR="0039271C" w:rsidRDefault="0039271C" w:rsidP="000E12EC"/>
        </w:tc>
        <w:tc>
          <w:tcPr>
            <w:tcW w:w="2303" w:type="dxa"/>
            <w:tcBorders>
              <w:left w:val="dotted" w:sz="24" w:space="0" w:color="auto"/>
            </w:tcBorders>
          </w:tcPr>
          <w:p w:rsidR="0039271C" w:rsidRDefault="0039271C" w:rsidP="000E12EC"/>
        </w:tc>
        <w:tc>
          <w:tcPr>
            <w:tcW w:w="2303" w:type="dxa"/>
            <w:vMerge/>
          </w:tcPr>
          <w:p w:rsidR="0039271C" w:rsidRDefault="0039271C" w:rsidP="000E12EC"/>
        </w:tc>
      </w:tr>
    </w:tbl>
    <w:p w:rsidR="00AB7A0E" w:rsidRDefault="00AB7A0E" w:rsidP="00AE2CE7">
      <w:pPr>
        <w:rPr>
          <w:lang w:val="en-US"/>
        </w:rPr>
      </w:pPr>
    </w:p>
    <w:p w:rsidR="0039271C" w:rsidRDefault="00D57CA4" w:rsidP="00AE2CE7">
      <w:pPr>
        <w:rPr>
          <w:lang w:val="en-US"/>
        </w:rPr>
      </w:pPr>
      <w:r>
        <w:rPr>
          <w:lang w:val="en-US"/>
        </w:rPr>
        <w:t>Indent</w:t>
      </w:r>
      <w:r w:rsidR="005D6AE6">
        <w:rPr>
          <w:lang w:val="en-US"/>
        </w:rPr>
        <w:t xml:space="preserve"> (WW uses gridBefore/gridAfter as above)</w:t>
      </w:r>
    </w:p>
    <w:tbl>
      <w:tblPr>
        <w:tblStyle w:val="TableGrid"/>
        <w:tblW w:w="9920" w:type="dxa"/>
        <w:tblLook w:val="04A0" w:firstRow="1" w:lastRow="0" w:firstColumn="1" w:lastColumn="0" w:noHBand="0" w:noVBand="1"/>
      </w:tblPr>
      <w:tblGrid>
        <w:gridCol w:w="708"/>
        <w:gridCol w:w="827"/>
        <w:gridCol w:w="708"/>
        <w:gridCol w:w="827"/>
        <w:gridCol w:w="708"/>
        <w:gridCol w:w="827"/>
        <w:gridCol w:w="708"/>
        <w:gridCol w:w="827"/>
        <w:gridCol w:w="708"/>
        <w:gridCol w:w="828"/>
        <w:gridCol w:w="708"/>
        <w:gridCol w:w="828"/>
        <w:gridCol w:w="708"/>
      </w:tblGrid>
      <w:tr w:rsidR="00D57CA4" w:rsidRPr="005D6AE6" w:rsidTr="00D57CA4">
        <w:trPr>
          <w:gridAfter w:val="1"/>
          <w:wAfter w:w="708" w:type="dxa"/>
        </w:trPr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</w:tr>
      <w:tr w:rsidR="00D57CA4" w:rsidRPr="005D6AE6" w:rsidTr="00D57CA4">
        <w:trPr>
          <w:gridBefore w:val="1"/>
          <w:wBefore w:w="708" w:type="dxa"/>
        </w:trPr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</w:tr>
      <w:tr w:rsidR="00D57CA4" w:rsidRPr="005D6AE6" w:rsidTr="00D57CA4">
        <w:trPr>
          <w:gridAfter w:val="1"/>
          <w:wAfter w:w="708" w:type="dxa"/>
        </w:trPr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</w:tr>
      <w:tr w:rsidR="00D57CA4" w:rsidRPr="005D6AE6" w:rsidTr="00D57CA4">
        <w:trPr>
          <w:gridBefore w:val="1"/>
          <w:wBefore w:w="708" w:type="dxa"/>
        </w:trPr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5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D57CA4" w:rsidRDefault="00D57CA4" w:rsidP="00AE2CE7">
            <w:pPr>
              <w:rPr>
                <w:lang w:val="en-US"/>
              </w:rPr>
            </w:pPr>
          </w:p>
        </w:tc>
      </w:tr>
    </w:tbl>
    <w:p w:rsidR="00D57CA4" w:rsidRPr="00AB7A0E" w:rsidRDefault="00D57CA4" w:rsidP="00AE2CE7">
      <w:pPr>
        <w:rPr>
          <w:lang w:val="en-US"/>
        </w:rPr>
      </w:pPr>
    </w:p>
    <w:p w:rsidR="00AB7A0E" w:rsidRPr="00AB7A0E" w:rsidRDefault="00AB7A0E" w:rsidP="00AE2CE7">
      <w:pPr>
        <w:rPr>
          <w:lang w:val="en-US"/>
        </w:rPr>
      </w:pPr>
    </w:p>
    <w:sectPr w:rsidR="00AB7A0E" w:rsidRPr="00AB7A0E" w:rsidSect="002317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F76C8"/>
    <w:rsid w:val="000758A2"/>
    <w:rsid w:val="000D3D4E"/>
    <w:rsid w:val="00101D02"/>
    <w:rsid w:val="00181174"/>
    <w:rsid w:val="001D48F9"/>
    <w:rsid w:val="00205C75"/>
    <w:rsid w:val="00226A8E"/>
    <w:rsid w:val="00231701"/>
    <w:rsid w:val="00297F9B"/>
    <w:rsid w:val="003574E9"/>
    <w:rsid w:val="00367F8F"/>
    <w:rsid w:val="0039271C"/>
    <w:rsid w:val="00394F85"/>
    <w:rsid w:val="003A3470"/>
    <w:rsid w:val="003D17DA"/>
    <w:rsid w:val="003D5308"/>
    <w:rsid w:val="003F4F0A"/>
    <w:rsid w:val="00400BA5"/>
    <w:rsid w:val="004258EE"/>
    <w:rsid w:val="0046260E"/>
    <w:rsid w:val="004848FD"/>
    <w:rsid w:val="004A3AB1"/>
    <w:rsid w:val="0052360E"/>
    <w:rsid w:val="00536638"/>
    <w:rsid w:val="00551688"/>
    <w:rsid w:val="0055390C"/>
    <w:rsid w:val="00567766"/>
    <w:rsid w:val="005B4509"/>
    <w:rsid w:val="005D6AE6"/>
    <w:rsid w:val="0060192D"/>
    <w:rsid w:val="006337E7"/>
    <w:rsid w:val="00665EC3"/>
    <w:rsid w:val="00677034"/>
    <w:rsid w:val="006870C8"/>
    <w:rsid w:val="006C5E74"/>
    <w:rsid w:val="00744CAD"/>
    <w:rsid w:val="00762478"/>
    <w:rsid w:val="00762EAB"/>
    <w:rsid w:val="007A4EF3"/>
    <w:rsid w:val="00867F5E"/>
    <w:rsid w:val="00907D49"/>
    <w:rsid w:val="0092665A"/>
    <w:rsid w:val="009324C9"/>
    <w:rsid w:val="009371E2"/>
    <w:rsid w:val="009E4F05"/>
    <w:rsid w:val="009F76C8"/>
    <w:rsid w:val="00A6757B"/>
    <w:rsid w:val="00AA78D0"/>
    <w:rsid w:val="00AB7A0E"/>
    <w:rsid w:val="00AE2CE7"/>
    <w:rsid w:val="00AE6287"/>
    <w:rsid w:val="00AF074F"/>
    <w:rsid w:val="00B15010"/>
    <w:rsid w:val="00B21D77"/>
    <w:rsid w:val="00B25391"/>
    <w:rsid w:val="00B30868"/>
    <w:rsid w:val="00B33C2B"/>
    <w:rsid w:val="00B345CB"/>
    <w:rsid w:val="00BF5951"/>
    <w:rsid w:val="00C46C49"/>
    <w:rsid w:val="00D57CA4"/>
    <w:rsid w:val="00D65C10"/>
    <w:rsid w:val="00D66D28"/>
    <w:rsid w:val="00DF74EF"/>
    <w:rsid w:val="00E67FF9"/>
    <w:rsid w:val="00ED215B"/>
    <w:rsid w:val="00F118BD"/>
    <w:rsid w:val="00F142A1"/>
    <w:rsid w:val="00F214E8"/>
    <w:rsid w:val="00F4157F"/>
    <w:rsid w:val="00F60B9B"/>
    <w:rsid w:val="00FA0E82"/>
    <w:rsid w:val="00FC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868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59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59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15B"/>
    <w:pPr>
      <w:spacing w:after="0" w:line="240" w:lineRule="auto"/>
    </w:pPr>
    <w:tblPr>
      <w:tblInd w:w="0" w:type="dxa"/>
      <w:tblBorders>
        <w:top w:val="single" w:sz="4" w:space="0" w:color="17220B" w:themeColor="background1" w:themeShade="1A"/>
        <w:left w:val="single" w:sz="4" w:space="0" w:color="17220B" w:themeColor="background1" w:themeShade="1A"/>
        <w:bottom w:val="single" w:sz="4" w:space="0" w:color="17220B" w:themeColor="background1" w:themeShade="1A"/>
        <w:right w:val="single" w:sz="4" w:space="0" w:color="17220B" w:themeColor="background1" w:themeShade="1A"/>
        <w:insideH w:val="single" w:sz="4" w:space="0" w:color="17220B" w:themeColor="background1" w:themeShade="1A"/>
        <w:insideV w:val="single" w:sz="4" w:space="0" w:color="17220B" w:themeColor="background1" w:themeShade="1A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67F8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F595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595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5951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F5951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F5951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BF5951"/>
    <w:rPr>
      <w:b/>
      <w:bCs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BF595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F5951"/>
    <w:rPr>
      <w:i/>
      <w:i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5951"/>
    <w:pPr>
      <w:pBdr>
        <w:bottom w:val="single" w:sz="4" w:space="4" w:color="111419" w:themeColor="background2" w:themeShade="1A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5951"/>
    <w:rPr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F5951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32"/>
    <w:qFormat/>
    <w:rsid w:val="00BF5951"/>
    <w:rPr>
      <w:b/>
      <w:bCs/>
      <w:smallCaps/>
      <w:color w:val="auto"/>
      <w:spacing w:val="5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4157F"/>
    <w:pPr>
      <w:pBdr>
        <w:bottom w:val="single" w:sz="8" w:space="4" w:color="111419" w:themeColor="background2" w:themeShade="1A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163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4157F"/>
    <w:rPr>
      <w:rFonts w:asciiTheme="majorHAnsi" w:eastAsiaTheme="majorEastAsia" w:hAnsiTheme="majorHAnsi" w:cstheme="majorBidi"/>
      <w:color w:val="00163A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92665A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2665A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D:\eGWRSB%20Reports\docx\logo.p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Z">
  <a:themeElements>
    <a:clrScheme name="DZ-Farben">
      <a:dk1>
        <a:srgbClr val="6FB31A"/>
      </a:dk1>
      <a:lt1>
        <a:srgbClr val="E2F0D1"/>
      </a:lt1>
      <a:dk2>
        <a:srgbClr val="001E4E"/>
      </a:dk2>
      <a:lt2>
        <a:srgbClr val="CCD2DC"/>
      </a:lt2>
      <a:accent1>
        <a:srgbClr val="8CC248"/>
      </a:accent1>
      <a:accent2>
        <a:srgbClr val="A9D176"/>
      </a:accent2>
      <a:accent3>
        <a:srgbClr val="C5E1A3"/>
      </a:accent3>
      <a:accent4>
        <a:srgbClr val="334B71"/>
      </a:accent4>
      <a:accent5>
        <a:srgbClr val="667895"/>
      </a:accent5>
      <a:accent6>
        <a:srgbClr val="99A5B8"/>
      </a:accent6>
      <a:hlink>
        <a:srgbClr val="0000FF"/>
      </a:hlink>
      <a:folHlink>
        <a:srgbClr val="800080"/>
      </a:folHlink>
    </a:clrScheme>
    <a:fontScheme name="DZ-Schrif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7479A-3780-48F0-A60E-13D8C03F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3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Datenzentrale Baden-Wuerttemberg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Zerolo</dc:creator>
  <cp:keywords/>
  <dc:description/>
  <cp:lastModifiedBy>jharrop</cp:lastModifiedBy>
  <cp:revision>30</cp:revision>
  <cp:lastPrinted>2012-11-16T10:15:00Z</cp:lastPrinted>
  <dcterms:created xsi:type="dcterms:W3CDTF">2012-10-19T05:59:00Z</dcterms:created>
  <dcterms:modified xsi:type="dcterms:W3CDTF">2015-12-09T21:14:00Z</dcterms:modified>
</cp:coreProperties>
</file>