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827" w:type="dxa"/>
        <w:tblLook w:val="04A0" w:firstRow="1" w:lastRow="0" w:firstColumn="1" w:lastColumn="0" w:noHBand="0" w:noVBand="1"/>
      </w:tblPr>
      <w:tblGrid>
        <w:gridCol w:w="2204"/>
        <w:gridCol w:w="1407"/>
        <w:gridCol w:w="1310"/>
        <w:gridCol w:w="4321"/>
      </w:tblGrid>
      <w:tr w:rsidR="00D93785" w:rsidTr="00D93785">
        <w:tc>
          <w:tcPr>
            <w:tcW w:w="2222" w:type="dxa"/>
            <w:shd w:val="clear" w:color="auto" w:fill="9BBB59" w:themeFill="accent3"/>
          </w:tcPr>
          <w:p w:rsidR="00D93785" w:rsidRDefault="00D93785" w:rsidP="007759E2">
            <w:r>
              <w:t>Field name</w:t>
            </w:r>
          </w:p>
        </w:tc>
        <w:tc>
          <w:tcPr>
            <w:tcW w:w="3610" w:type="dxa"/>
            <w:shd w:val="clear" w:color="auto" w:fill="9BBB59" w:themeFill="accent3"/>
          </w:tcPr>
          <w:p w:rsidR="00D93785" w:rsidRDefault="00D93785" w:rsidP="007759E2">
            <w:r>
              <w:t>Field code</w:t>
            </w:r>
          </w:p>
        </w:tc>
        <w:tc>
          <w:tcPr>
            <w:tcW w:w="2995" w:type="dxa"/>
            <w:shd w:val="clear" w:color="auto" w:fill="9BBB59" w:themeFill="accent3"/>
          </w:tcPr>
          <w:p w:rsidR="00D93785" w:rsidRDefault="00D93785" w:rsidP="007759E2">
            <w:r>
              <w:t>Content control</w:t>
            </w:r>
          </w:p>
        </w:tc>
        <w:tc>
          <w:tcPr>
            <w:tcW w:w="2995" w:type="dxa"/>
            <w:shd w:val="clear" w:color="auto" w:fill="9BBB59" w:themeFill="accent3"/>
          </w:tcPr>
          <w:p w:rsidR="00D93785" w:rsidRDefault="00D93785" w:rsidP="007759E2">
            <w:r>
              <w:t>Part details</w:t>
            </w:r>
          </w:p>
        </w:tc>
      </w:tr>
      <w:tr w:rsidR="00D93785" w:rsidTr="00BF4912">
        <w:tc>
          <w:tcPr>
            <w:tcW w:w="2222" w:type="dxa"/>
          </w:tcPr>
          <w:p w:rsidR="00D93785" w:rsidRDefault="00D93785" w:rsidP="007759E2">
            <w:r>
              <w:t>Abstract</w:t>
            </w:r>
          </w:p>
        </w:tc>
        <w:tc>
          <w:tcPr>
            <w:tcW w:w="3610" w:type="dxa"/>
          </w:tcPr>
          <w:p w:rsidR="00D93785" w:rsidRDefault="00D93785"/>
        </w:tc>
        <w:sdt>
          <w:sdtPr>
            <w:alias w:val="Abstract"/>
            <w:tag w:val=""/>
            <w:id w:val="-790203991"/>
            <w:placeholder>
              <w:docPart w:val="59093BF657FD403596371B41A1C7C15B"/>
            </w:placeholder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tc>
              <w:tcPr>
                <w:tcW w:w="2995" w:type="dxa"/>
              </w:tcPr>
              <w:p w:rsidR="00D93785" w:rsidRDefault="00E05922" w:rsidP="00E05922">
                <w:r>
                  <w:t>This document is about document properties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CoverPageProperties[1]/ns0:Abstract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Author</w:t>
            </w:r>
          </w:p>
        </w:tc>
        <w:tc>
          <w:tcPr>
            <w:tcW w:w="3610" w:type="dxa"/>
          </w:tcPr>
          <w:p w:rsidR="00BF4912" w:rsidRDefault="00F46B90">
            <w:r>
              <w:fldChar w:fldCharType="begin"/>
            </w:r>
            <w:r>
              <w:instrText xml:space="preserve"> DOCPROPERTY  Author  \* MERGEFORMAT </w:instrText>
            </w:r>
            <w:r>
              <w:fldChar w:fldCharType="separate"/>
            </w:r>
            <w:proofErr w:type="spellStart"/>
            <w:r w:rsidR="00BF4912">
              <w:t>jharrop</w:t>
            </w:r>
            <w:proofErr w:type="spellEnd"/>
            <w:r>
              <w:fldChar w:fldCharType="end"/>
            </w:r>
          </w:p>
        </w:tc>
        <w:sdt>
          <w:sdtPr>
            <w:alias w:val="Author"/>
            <w:tag w:val=""/>
            <w:id w:val="1405871862"/>
            <w:placeholder>
              <w:docPart w:val="6E4E39E226C74A11BB56F6B6AB790E29"/>
            </w:placeholder>
            <w:dataBinding w:prefixMappings="xmlns:ns0='http://purl.org/dc/elements/1.1/'                            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2995" w:type="dxa"/>
              </w:tcPr>
              <w:p w:rsidR="00BF4912" w:rsidRDefault="00D93785">
                <w:proofErr w:type="spellStart"/>
                <w:r>
                  <w:t>jharrop</w:t>
                </w:r>
                <w:proofErr w:type="spellEnd"/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coreProperties[1]/ns0:creator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Bytes</w:t>
            </w:r>
          </w:p>
        </w:tc>
        <w:tc>
          <w:tcPr>
            <w:tcW w:w="3610" w:type="dxa"/>
          </w:tcPr>
          <w:p w:rsidR="00BF4912" w:rsidRDefault="00E05922">
            <w:fldSimple w:instr=" DOCPROPERTY  Bytes  \* MERGEFORMAT ">
              <w:r w:rsidR="00BF4912">
                <w:t>11501</w:t>
              </w:r>
            </w:fldSimple>
          </w:p>
        </w:tc>
        <w:tc>
          <w:tcPr>
            <w:tcW w:w="2995" w:type="dxa"/>
          </w:tcPr>
          <w:p w:rsidR="00BF4912" w:rsidRDefault="00BF4912"/>
        </w:tc>
        <w:tc>
          <w:tcPr>
            <w:tcW w:w="3610" w:type="dxa"/>
          </w:tcPr>
          <w:p w:rsidR="00066910" w:rsidRDefault="00066910"/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Category</w:t>
            </w:r>
          </w:p>
        </w:tc>
        <w:tc>
          <w:tcPr>
            <w:tcW w:w="3610" w:type="dxa"/>
          </w:tcPr>
          <w:p w:rsidR="00BF4912" w:rsidRDefault="00BF4912">
            <w:r>
              <w:fldChar w:fldCharType="begin"/>
            </w:r>
            <w:r>
              <w:instrText xml:space="preserve"> DOCPROPERTY  Category  \* MERGEFORMAT </w:instrText>
            </w:r>
            <w:r>
              <w:fldChar w:fldCharType="end"/>
            </w:r>
          </w:p>
        </w:tc>
        <w:sdt>
          <w:sdtPr>
            <w:alias w:val="Category"/>
            <w:tag w:val=""/>
            <w:id w:val="-1740623118"/>
            <w:placeholder>
              <w:docPart w:val="222FF9379D7C405F81F4B0DA15653120"/>
            </w:placeholder>
            <w:showingPlcHdr/>
            <w:dataBinding w:prefixMappings="xmlns:ns0='http://purl.org/dc/elements/1.1/'                            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2995" w:type="dxa"/>
              </w:tcPr>
              <w:p w:rsidR="00BF4912" w:rsidRDefault="00D93785">
                <w:r w:rsidRPr="0011345B">
                  <w:rPr>
                    <w:rStyle w:val="PlaceholderText"/>
                  </w:rPr>
                  <w:t>[Category]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coreProperties[1]/ns1:category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Characters</w:t>
            </w:r>
          </w:p>
        </w:tc>
        <w:tc>
          <w:tcPr>
            <w:tcW w:w="3610" w:type="dxa"/>
          </w:tcPr>
          <w:p w:rsidR="00BF4912" w:rsidRDefault="00E05922">
            <w:fldSimple w:instr=" DOCPROPERTY  Characters  \* MERGEFORMAT ">
              <w:r w:rsidR="00BF4912">
                <w:t>257</w:t>
              </w:r>
            </w:fldSimple>
          </w:p>
        </w:tc>
        <w:tc>
          <w:tcPr>
            <w:tcW w:w="2995" w:type="dxa"/>
          </w:tcPr>
          <w:p w:rsidR="00BF4912" w:rsidRDefault="00BF4912"/>
        </w:tc>
        <w:tc>
          <w:tcPr>
            <w:tcW w:w="3610" w:type="dxa"/>
          </w:tcPr>
          <w:p w:rsidR="00066910" w:rsidRDefault="00767A99">
            <w:r>
              <w:t>extended</w:t>
            </w:r>
          </w:p>
        </w:tc>
      </w:tr>
      <w:tr w:rsidR="00BF4912" w:rsidTr="00BF4912">
        <w:tc>
          <w:tcPr>
            <w:tcW w:w="2222" w:type="dxa"/>
          </w:tcPr>
          <w:p w:rsidR="00BF4912" w:rsidRPr="00767A99" w:rsidRDefault="00BF4912" w:rsidP="007759E2">
            <w:pPr>
              <w:rPr>
                <w:highlight w:val="yellow"/>
              </w:rPr>
            </w:pPr>
            <w:proofErr w:type="spellStart"/>
            <w:r w:rsidRPr="00767A99">
              <w:rPr>
                <w:highlight w:val="yellow"/>
              </w:rPr>
              <w:t>CharactersWithSpaces</w:t>
            </w:r>
            <w:proofErr w:type="spellEnd"/>
          </w:p>
        </w:tc>
        <w:tc>
          <w:tcPr>
            <w:tcW w:w="3610" w:type="dxa"/>
          </w:tcPr>
          <w:p w:rsidR="00BF4912" w:rsidRDefault="00E05922">
            <w:fldSimple w:instr=" DOCPROPERTY  CharactersWithSpaces  \* MERGEFORMAT ">
              <w:r w:rsidR="00BF4912">
                <w:t>260</w:t>
              </w:r>
            </w:fldSimple>
          </w:p>
        </w:tc>
        <w:tc>
          <w:tcPr>
            <w:tcW w:w="2995" w:type="dxa"/>
          </w:tcPr>
          <w:p w:rsidR="00BF4912" w:rsidRDefault="00BF4912"/>
        </w:tc>
        <w:tc>
          <w:tcPr>
            <w:tcW w:w="3610" w:type="dxa"/>
          </w:tcPr>
          <w:p w:rsidR="00066910" w:rsidRDefault="00066910"/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Comments</w:t>
            </w:r>
          </w:p>
        </w:tc>
        <w:tc>
          <w:tcPr>
            <w:tcW w:w="3610" w:type="dxa"/>
          </w:tcPr>
          <w:p w:rsidR="00BF4912" w:rsidRDefault="00BF4912">
            <w:r>
              <w:fldChar w:fldCharType="begin"/>
            </w:r>
            <w:r>
              <w:instrText xml:space="preserve"> DOCPROPERTY  Comments  \* MERGEFORMAT </w:instrText>
            </w:r>
            <w:r>
              <w:fldChar w:fldCharType="end"/>
            </w:r>
          </w:p>
        </w:tc>
        <w:sdt>
          <w:sdtPr>
            <w:alias w:val="Comments"/>
            <w:tag w:val=""/>
            <w:id w:val="-177283315"/>
            <w:placeholder>
              <w:docPart w:val="6EA44DD81CF54E0DB0D3BE02962EC877"/>
            </w:placeholder>
            <w:showingPlcHdr/>
            <w:dataBinding w:prefixMappings="xmlns:ns0='http://purl.org/dc/elements/1.1/'                             xmlns:ns1='http://schemas.openxmlformats.org/package/2006/metadata/core-properties' " w:xpath="/ns1:coreProperties[1]/ns0:description[1]" w:storeItemID="{6C3C8BC8-F283-45AE-878A-BAB7291924A1}"/>
            <w:text w:multiLine="1"/>
          </w:sdtPr>
          <w:sdtEndPr/>
          <w:sdtContent>
            <w:tc>
              <w:tcPr>
                <w:tcW w:w="2995" w:type="dxa"/>
              </w:tcPr>
              <w:p w:rsidR="00BF4912" w:rsidRDefault="00D93785">
                <w:r w:rsidRPr="0011345B">
                  <w:rPr>
                    <w:rStyle w:val="PlaceholderText"/>
                  </w:rPr>
                  <w:t>[Comments]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coreProperties[1]/ns0:description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proofErr w:type="spellStart"/>
            <w:r>
              <w:t>COmpany</w:t>
            </w:r>
            <w:proofErr w:type="spellEnd"/>
          </w:p>
        </w:tc>
        <w:tc>
          <w:tcPr>
            <w:tcW w:w="3610" w:type="dxa"/>
          </w:tcPr>
          <w:p w:rsidR="00BF4912" w:rsidRDefault="00BF4912">
            <w:r>
              <w:fldChar w:fldCharType="begin"/>
            </w:r>
            <w:r>
              <w:instrText xml:space="preserve"> DOCPROPERTY  Company  \* MERGEFORMAT </w:instrText>
            </w:r>
            <w:r>
              <w:fldChar w:fldCharType="end"/>
            </w:r>
          </w:p>
        </w:tc>
        <w:sdt>
          <w:sdtPr>
            <w:alias w:val="Company"/>
            <w:tag w:val=""/>
            <w:id w:val="-1693993748"/>
            <w:placeholder>
              <w:docPart w:val="8642E24B70294FBF8730492D8769009A"/>
            </w:placeholder>
            <w:showingPlcHdr/>
            <w:dataBinding w:prefixMappings="xmlns:ns0='http://schemas.openxmlformats.org/officeDocument/2006/                            extended-properties' " w:xpath="/ns0:Properties[1]/ns0:Company[1]" w:storeItemID="{6668398D-A668-4E3E-A5EB-62B293D839F1}"/>
            <w:text/>
          </w:sdtPr>
          <w:sdtEndPr/>
          <w:sdtContent>
            <w:tc>
              <w:tcPr>
                <w:tcW w:w="2995" w:type="dxa"/>
              </w:tcPr>
              <w:p w:rsidR="00BF4912" w:rsidRDefault="00D93785">
                <w:r w:rsidRPr="0011345B">
                  <w:rPr>
                    <w:rStyle w:val="PlaceholderText"/>
                  </w:rPr>
                  <w:t>[Company]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extended-properties' " w:xpath="/ns0:Properties[1]/ns0:Company</w:t>
            </w:r>
          </w:p>
        </w:tc>
      </w:tr>
      <w:tr w:rsidR="00D93785" w:rsidTr="007759E2">
        <w:tc>
          <w:tcPr>
            <w:tcW w:w="2222" w:type="dxa"/>
          </w:tcPr>
          <w:p w:rsidR="00D93785" w:rsidRDefault="00D93785" w:rsidP="007759E2"/>
        </w:tc>
        <w:tc>
          <w:tcPr>
            <w:tcW w:w="3610" w:type="dxa"/>
          </w:tcPr>
          <w:p w:rsidR="00D93785" w:rsidRDefault="00D93785" w:rsidP="007759E2"/>
        </w:tc>
        <w:sdt>
          <w:sdtPr>
            <w:alias w:val="Company Address"/>
            <w:tag w:val=""/>
            <w:id w:val="1967006907"/>
            <w:placeholder>
              <w:docPart w:val="67FA7CDCD86F4A7FB31AC1339D7B3573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2995" w:type="dxa"/>
              </w:tcPr>
              <w:p w:rsidR="00D93785" w:rsidRDefault="00D93785" w:rsidP="007759E2">
                <w:r w:rsidRPr="0011345B">
                  <w:rPr>
                    <w:rStyle w:val="PlaceholderText"/>
                  </w:rPr>
                  <w:t>[Company Address]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CoverPageProperties[1]/ns0:CompanyAddress</w:t>
            </w:r>
          </w:p>
        </w:tc>
      </w:tr>
      <w:tr w:rsidR="00D93785" w:rsidTr="007759E2">
        <w:tc>
          <w:tcPr>
            <w:tcW w:w="2222" w:type="dxa"/>
          </w:tcPr>
          <w:p w:rsidR="00D93785" w:rsidRDefault="00D93785" w:rsidP="007759E2"/>
        </w:tc>
        <w:tc>
          <w:tcPr>
            <w:tcW w:w="3610" w:type="dxa"/>
          </w:tcPr>
          <w:p w:rsidR="00D93785" w:rsidRDefault="00D93785" w:rsidP="007759E2"/>
        </w:tc>
        <w:sdt>
          <w:sdtPr>
            <w:alias w:val="Company E-mail"/>
            <w:tag w:val=""/>
            <w:id w:val="1990986030"/>
            <w:placeholder>
              <w:docPart w:val="9AD6A0342ECC4FCAB3C10715632A6078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2995" w:type="dxa"/>
              </w:tcPr>
              <w:p w:rsidR="00D93785" w:rsidRDefault="00D93785" w:rsidP="007759E2">
                <w:r w:rsidRPr="0011345B">
                  <w:rPr>
                    <w:rStyle w:val="PlaceholderText"/>
                  </w:rPr>
                  <w:t>[Company E-mail]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CoverPageProperties[1]/ns0:CompanyEmail</w:t>
            </w:r>
          </w:p>
        </w:tc>
      </w:tr>
      <w:tr w:rsidR="00D93785" w:rsidTr="007759E2">
        <w:tc>
          <w:tcPr>
            <w:tcW w:w="2222" w:type="dxa"/>
          </w:tcPr>
          <w:p w:rsidR="00D93785" w:rsidRDefault="00D93785" w:rsidP="007759E2"/>
        </w:tc>
        <w:tc>
          <w:tcPr>
            <w:tcW w:w="3610" w:type="dxa"/>
          </w:tcPr>
          <w:p w:rsidR="00D93785" w:rsidRDefault="00D93785" w:rsidP="007759E2"/>
        </w:tc>
        <w:sdt>
          <w:sdtPr>
            <w:alias w:val="Company Fax"/>
            <w:tag w:val=""/>
            <w:id w:val="1281142165"/>
            <w:placeholder>
              <w:docPart w:val="DEA1E90975044080962D666E343016E7"/>
            </w:placeholder>
            <w:showingPlcHdr/>
            <w:dataBinding w:prefixMappings="xmlns:ns0='http://schemas.microsoft.com/office/2006/coverPageProps' " w:xpath="/ns0:CoverPageProperties[1]/ns0:CompanyFax[1]" w:storeItemID="{55AF091B-3C7A-41E3-B477-F2FDAA23CFDA}"/>
            <w:text/>
          </w:sdtPr>
          <w:sdtEndPr/>
          <w:sdtContent>
            <w:tc>
              <w:tcPr>
                <w:tcW w:w="2995" w:type="dxa"/>
              </w:tcPr>
              <w:p w:rsidR="00D93785" w:rsidRDefault="00D93785" w:rsidP="007759E2">
                <w:r w:rsidRPr="0011345B">
                  <w:rPr>
                    <w:rStyle w:val="PlaceholderText"/>
                  </w:rPr>
                  <w:t>[Company Fax]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CoverPageProperties[1]/ns0:CompanyFax</w:t>
            </w:r>
          </w:p>
        </w:tc>
      </w:tr>
      <w:tr w:rsidR="00D93785" w:rsidTr="00BF4912">
        <w:tc>
          <w:tcPr>
            <w:tcW w:w="2222" w:type="dxa"/>
          </w:tcPr>
          <w:p w:rsidR="00D93785" w:rsidRDefault="00D93785" w:rsidP="007759E2"/>
        </w:tc>
        <w:tc>
          <w:tcPr>
            <w:tcW w:w="3610" w:type="dxa"/>
          </w:tcPr>
          <w:p w:rsidR="00D93785" w:rsidRDefault="00D93785"/>
        </w:tc>
        <w:sdt>
          <w:sdtPr>
            <w:alias w:val="Company Phone"/>
            <w:tag w:val=""/>
            <w:id w:val="270050432"/>
            <w:placeholder>
              <w:docPart w:val="A9FEFCC73E044516ABB5A7AADFEDEC9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2995" w:type="dxa"/>
              </w:tcPr>
              <w:p w:rsidR="00D93785" w:rsidRDefault="00D93785">
                <w:r w:rsidRPr="0011345B">
                  <w:rPr>
                    <w:rStyle w:val="PlaceholderText"/>
                  </w:rPr>
                  <w:t>[Company Phone]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CoverPageProperties[1]/ns0:CompanyPhone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proofErr w:type="spellStart"/>
            <w:r>
              <w:t>CreateTime</w:t>
            </w:r>
            <w:proofErr w:type="spellEnd"/>
          </w:p>
        </w:tc>
        <w:tc>
          <w:tcPr>
            <w:tcW w:w="3610" w:type="dxa"/>
          </w:tcPr>
          <w:p w:rsidR="00BF4912" w:rsidRDefault="00E05922">
            <w:fldSimple w:instr=" DOCPROPERTY  CreateTime  \* MERGEFORMAT ">
              <w:r w:rsidR="00BF4912">
                <w:t>6/04/2013 10:20 AM</w:t>
              </w:r>
            </w:fldSimple>
          </w:p>
        </w:tc>
        <w:tc>
          <w:tcPr>
            <w:tcW w:w="2995" w:type="dxa"/>
          </w:tcPr>
          <w:p w:rsidR="00BF4912" w:rsidRDefault="00BF4912"/>
        </w:tc>
        <w:tc>
          <w:tcPr>
            <w:tcW w:w="3610" w:type="dxa"/>
          </w:tcPr>
          <w:p w:rsidR="00066910" w:rsidRDefault="00767A99">
            <w:proofErr w:type="spellStart"/>
            <w:r>
              <w:t>coreProperties</w:t>
            </w:r>
            <w:proofErr w:type="spellEnd"/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proofErr w:type="spellStart"/>
            <w:r w:rsidRPr="00767A99">
              <w:rPr>
                <w:highlight w:val="yellow"/>
              </w:rPr>
              <w:t>HyerlinkBase</w:t>
            </w:r>
            <w:proofErr w:type="spellEnd"/>
          </w:p>
        </w:tc>
        <w:tc>
          <w:tcPr>
            <w:tcW w:w="3610" w:type="dxa"/>
          </w:tcPr>
          <w:p w:rsidR="00BF4912" w:rsidRDefault="00BF4912" w:rsidP="007759E2">
            <w:r>
              <w:fldChar w:fldCharType="begin"/>
            </w:r>
            <w:r>
              <w:instrText xml:space="preserve"> DOCPROPERTY  HyperlinkBase  \* MERGEFORMAT </w:instrText>
            </w:r>
            <w:r>
              <w:fldChar w:fldCharType="end"/>
            </w:r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066910"/>
        </w:tc>
      </w:tr>
      <w:tr w:rsidR="00BF4912" w:rsidTr="00BF4912">
        <w:tc>
          <w:tcPr>
            <w:tcW w:w="2222" w:type="dxa"/>
          </w:tcPr>
          <w:p w:rsidR="00BF4912" w:rsidRDefault="00BF4912" w:rsidP="007759E2">
            <w:proofErr w:type="spellStart"/>
            <w:r>
              <w:t>Keywrrds</w:t>
            </w:r>
            <w:proofErr w:type="spellEnd"/>
          </w:p>
        </w:tc>
        <w:tc>
          <w:tcPr>
            <w:tcW w:w="3610" w:type="dxa"/>
          </w:tcPr>
          <w:p w:rsidR="00BF4912" w:rsidRDefault="00BF4912" w:rsidP="007759E2">
            <w:r>
              <w:fldChar w:fldCharType="begin"/>
            </w:r>
            <w:r>
              <w:instrText xml:space="preserve"> DOCPROPERTY  Keywords  \* MERGEFORMAT </w:instrText>
            </w:r>
            <w:r>
              <w:fldChar w:fldCharType="end"/>
            </w:r>
          </w:p>
        </w:tc>
        <w:sdt>
          <w:sdtPr>
            <w:alias w:val="Keywords"/>
            <w:tag w:val=""/>
            <w:id w:val="-915633733"/>
            <w:placeholder>
              <w:docPart w:val="CFAF3AB7F8EF4D60A1A94770A13B185A"/>
            </w:placeholder>
            <w:showingPlcHdr/>
            <w:dataBinding w:prefixMappings="xmlns:ns0='http://purl.org/dc/elements/1.1/'                            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tc>
              <w:tcPr>
                <w:tcW w:w="2995" w:type="dxa"/>
              </w:tcPr>
              <w:p w:rsidR="00BF4912" w:rsidRDefault="00D93785" w:rsidP="007759E2">
                <w:r w:rsidRPr="0011345B">
                  <w:rPr>
                    <w:rStyle w:val="PlaceholderText"/>
                  </w:rPr>
                  <w:t>[Keywords]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coreProperties[1]/ns1:keywords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proofErr w:type="spellStart"/>
            <w:r w:rsidRPr="00817566">
              <w:t>LastPrinted</w:t>
            </w:r>
            <w:proofErr w:type="spellEnd"/>
          </w:p>
        </w:tc>
        <w:tc>
          <w:tcPr>
            <w:tcW w:w="3610" w:type="dxa"/>
          </w:tcPr>
          <w:p w:rsidR="00BF4912" w:rsidRDefault="00BF4912" w:rsidP="007759E2">
            <w:r>
              <w:fldChar w:fldCharType="begin"/>
            </w:r>
            <w:r>
              <w:instrText xml:space="preserve"> DOCPROPERTY  LastPrinted  \* MERGEFORMAT </w:instrText>
            </w:r>
            <w:r>
              <w:fldChar w:fldCharType="end"/>
            </w:r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817566" w:rsidP="00817566">
            <w:proofErr w:type="spellStart"/>
            <w:r>
              <w:t>coreProperties</w:t>
            </w:r>
            <w:proofErr w:type="spellEnd"/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proofErr w:type="spellStart"/>
            <w:r>
              <w:t>LastSavedBy</w:t>
            </w:r>
            <w:proofErr w:type="spellEnd"/>
          </w:p>
        </w:tc>
        <w:tc>
          <w:tcPr>
            <w:tcW w:w="3610" w:type="dxa"/>
          </w:tcPr>
          <w:p w:rsidR="00BF4912" w:rsidRDefault="00BF4912" w:rsidP="007759E2">
            <w:r>
              <w:fldChar w:fldCharType="begin"/>
            </w:r>
            <w:r>
              <w:instrText xml:space="preserve"> DOCPROPERTY  LastSavedBy  \* MERGEFORMAT </w:instrText>
            </w:r>
            <w:r>
              <w:fldChar w:fldCharType="end"/>
            </w:r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767A99">
            <w:proofErr w:type="spellStart"/>
            <w:r>
              <w:t>coreProperties</w:t>
            </w:r>
            <w:proofErr w:type="spellEnd"/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proofErr w:type="spellStart"/>
            <w:r>
              <w:t>LastSavedTime</w:t>
            </w:r>
            <w:proofErr w:type="spellEnd"/>
          </w:p>
        </w:tc>
        <w:tc>
          <w:tcPr>
            <w:tcW w:w="3610" w:type="dxa"/>
          </w:tcPr>
          <w:p w:rsidR="00BF4912" w:rsidRDefault="00BF4912" w:rsidP="007759E2">
            <w:r>
              <w:fldChar w:fldCharType="begin"/>
            </w:r>
            <w:r>
              <w:instrText xml:space="preserve"> DOCPROPERTY  LastSavedTime  \* MERGEFORMAT </w:instrText>
            </w:r>
            <w:r>
              <w:fldChar w:fldCharType="end"/>
            </w:r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767A99">
            <w:proofErr w:type="spellStart"/>
            <w:r>
              <w:t>coreProperties</w:t>
            </w:r>
            <w:proofErr w:type="spellEnd"/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Lines</w:t>
            </w:r>
          </w:p>
        </w:tc>
        <w:tc>
          <w:tcPr>
            <w:tcW w:w="3610" w:type="dxa"/>
          </w:tcPr>
          <w:p w:rsidR="00BF4912" w:rsidRDefault="00E05922" w:rsidP="007759E2">
            <w:fldSimple w:instr=" DOCPROPERTY  Lines  \* MERGEFORMAT ">
              <w:r w:rsidR="00BF4912">
                <w:t>80</w:t>
              </w:r>
            </w:fldSimple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767A99">
            <w:r>
              <w:t>extended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Manager</w:t>
            </w:r>
          </w:p>
        </w:tc>
        <w:tc>
          <w:tcPr>
            <w:tcW w:w="3610" w:type="dxa"/>
          </w:tcPr>
          <w:p w:rsidR="00BF4912" w:rsidRDefault="00BF4912" w:rsidP="007759E2">
            <w:r>
              <w:fldChar w:fldCharType="begin"/>
            </w:r>
            <w:r>
              <w:instrText xml:space="preserve"> DOCPROPERTY  Manager  \* MERGEFORMAT </w:instrText>
            </w:r>
            <w:r>
              <w:fldChar w:fldCharType="end"/>
            </w:r>
          </w:p>
        </w:tc>
        <w:sdt>
          <w:sdtPr>
            <w:alias w:val="Manager"/>
            <w:tag w:val=""/>
            <w:id w:val="-388042143"/>
            <w:placeholder>
              <w:docPart w:val="475B92DE422B433894AFF7DB19C79611"/>
            </w:placeholder>
            <w:showingPlcHdr/>
            <w:dataBinding w:prefixMappings="xmlns:ns0='http://schemas.openxmlformats.org/officeDocument/2006/e                            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995" w:type="dxa"/>
              </w:tcPr>
              <w:p w:rsidR="00BF4912" w:rsidRDefault="00D93785" w:rsidP="007759E2">
                <w:r w:rsidRPr="0011345B">
                  <w:rPr>
                    <w:rStyle w:val="PlaceholderText"/>
                  </w:rPr>
                  <w:t>[Manager]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xtended-properties' " w:xpath="/ns0:Properties[1]/ns0:Manager[1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proofErr w:type="spellStart"/>
            <w:r>
              <w:t>NameOfApplication</w:t>
            </w:r>
            <w:proofErr w:type="spellEnd"/>
          </w:p>
        </w:tc>
        <w:tc>
          <w:tcPr>
            <w:tcW w:w="3610" w:type="dxa"/>
          </w:tcPr>
          <w:p w:rsidR="00BF4912" w:rsidRDefault="00E05922" w:rsidP="007759E2">
            <w:fldSimple w:instr=" DOCPROPERTY  NameofApplication  \* MERGEFORMAT ">
              <w:r w:rsidR="00BF4912">
                <w:t>Microsoft Office Word</w:t>
              </w:r>
            </w:fldSimple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767A99">
            <w:r>
              <w:t>extended</w:t>
            </w:r>
          </w:p>
        </w:tc>
      </w:tr>
      <w:tr w:rsidR="00F46B90" w:rsidRPr="00F46B90" w:rsidTr="00BF4912">
        <w:tc>
          <w:tcPr>
            <w:tcW w:w="2222" w:type="dxa"/>
          </w:tcPr>
          <w:p w:rsidR="00BF4912" w:rsidRPr="00F46B90" w:rsidRDefault="00BF4912" w:rsidP="007759E2">
            <w:pPr>
              <w:rPr>
                <w:color w:val="FF0000"/>
              </w:rPr>
            </w:pPr>
            <w:proofErr w:type="spellStart"/>
            <w:r w:rsidRPr="00F46B90">
              <w:rPr>
                <w:color w:val="FF0000"/>
              </w:rPr>
              <w:t>ODMADocId</w:t>
            </w:r>
            <w:proofErr w:type="spellEnd"/>
          </w:p>
        </w:tc>
        <w:tc>
          <w:tcPr>
            <w:tcW w:w="3610" w:type="dxa"/>
          </w:tcPr>
          <w:p w:rsidR="00BF4912" w:rsidRPr="00F46B90" w:rsidRDefault="00BF4912" w:rsidP="007759E2">
            <w:pPr>
              <w:rPr>
                <w:color w:val="FF0000"/>
              </w:rPr>
            </w:pPr>
          </w:p>
        </w:tc>
        <w:tc>
          <w:tcPr>
            <w:tcW w:w="2995" w:type="dxa"/>
          </w:tcPr>
          <w:p w:rsidR="00BF4912" w:rsidRPr="00F46B90" w:rsidRDefault="00BF4912" w:rsidP="007759E2">
            <w:pPr>
              <w:rPr>
                <w:color w:val="FF0000"/>
              </w:rPr>
            </w:pPr>
          </w:p>
        </w:tc>
        <w:tc>
          <w:tcPr>
            <w:tcW w:w="3610" w:type="dxa"/>
          </w:tcPr>
          <w:p w:rsidR="00066910" w:rsidRPr="00F46B90" w:rsidRDefault="00066910">
            <w:pPr>
              <w:rPr>
                <w:color w:val="FF0000"/>
              </w:rPr>
            </w:pP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Pages</w:t>
            </w:r>
          </w:p>
        </w:tc>
        <w:tc>
          <w:tcPr>
            <w:tcW w:w="3610" w:type="dxa"/>
          </w:tcPr>
          <w:p w:rsidR="00BF4912" w:rsidRDefault="00E05922" w:rsidP="007759E2">
            <w:fldSimple w:instr=" DOCPROPERTY  Pages  \* MERGEFORMAT ">
              <w:r w:rsidR="00BF4912">
                <w:t>1</w:t>
              </w:r>
            </w:fldSimple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767A99">
            <w:r>
              <w:t>extended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Paragraphs</w:t>
            </w:r>
          </w:p>
        </w:tc>
        <w:tc>
          <w:tcPr>
            <w:tcW w:w="3610" w:type="dxa"/>
          </w:tcPr>
          <w:p w:rsidR="00BF4912" w:rsidRDefault="00E05922" w:rsidP="007759E2">
            <w:fldSimple w:instr=" DOCPROPERTY  Paragraphs  \* MERGEFORMAT ">
              <w:r w:rsidR="00BF4912">
                <w:t>35</w:t>
              </w:r>
            </w:fldSimple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767A99">
            <w:r>
              <w:t>extended</w:t>
            </w:r>
          </w:p>
        </w:tc>
      </w:tr>
      <w:tr w:rsidR="00D93785" w:rsidTr="00BF4912">
        <w:tc>
          <w:tcPr>
            <w:tcW w:w="2222" w:type="dxa"/>
          </w:tcPr>
          <w:p w:rsidR="00D93785" w:rsidRDefault="00D93785" w:rsidP="007759E2"/>
        </w:tc>
        <w:tc>
          <w:tcPr>
            <w:tcW w:w="3610" w:type="dxa"/>
          </w:tcPr>
          <w:p w:rsidR="00D93785" w:rsidRDefault="00D93785" w:rsidP="007759E2"/>
        </w:tc>
        <w:sdt>
          <w:sdtPr>
            <w:alias w:val="Publish Date"/>
            <w:tag w:val=""/>
            <w:id w:val="126129406"/>
            <w:placeholder>
              <w:docPart w:val="F3461E4F53C44937948896DC69F71B6B"/>
            </w:placeholder>
            <w:showingPlcHdr/>
            <w:dataBinding w:prefixMappings="xmlns:ns0='http://schemas.microsoft.com/office/2006/coverPageProps' " w:xpath="/ns0:CoverPageProperties[1]/ns0:PublishDate[1]" w:storeItemID="{55AF091B-3C7A-41E3-B477-F2FDAA23CFDA}"/>
            <w:date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995" w:type="dxa"/>
              </w:tcPr>
              <w:p w:rsidR="00D93785" w:rsidRDefault="00D93785" w:rsidP="007759E2">
                <w:r w:rsidRPr="0011345B">
                  <w:rPr>
                    <w:rStyle w:val="PlaceholderText"/>
                  </w:rPr>
                  <w:t>[Publish Date]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CoverPageProperties[1]/ns0:PublishDate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proofErr w:type="spellStart"/>
            <w:r>
              <w:t>RevisionNumber</w:t>
            </w:r>
            <w:proofErr w:type="spellEnd"/>
          </w:p>
        </w:tc>
        <w:tc>
          <w:tcPr>
            <w:tcW w:w="3610" w:type="dxa"/>
          </w:tcPr>
          <w:p w:rsidR="00BF4912" w:rsidRDefault="00E05922" w:rsidP="007759E2">
            <w:fldSimple w:instr=" DOCPROPERTY  RevisionNumber  \* MERGEFORMAT ">
              <w:r w:rsidR="00BF4912">
                <w:t>1</w:t>
              </w:r>
            </w:fldSimple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767A99">
            <w:proofErr w:type="spellStart"/>
            <w:r>
              <w:t>coreProperties</w:t>
            </w:r>
            <w:proofErr w:type="spellEnd"/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Security</w:t>
            </w:r>
          </w:p>
        </w:tc>
        <w:tc>
          <w:tcPr>
            <w:tcW w:w="3610" w:type="dxa"/>
          </w:tcPr>
          <w:p w:rsidR="00BF4912" w:rsidRDefault="00E05922" w:rsidP="007759E2">
            <w:fldSimple w:instr=" DOCPROPERTY  Security  \* MERGEFORMAT ">
              <w:r w:rsidR="00BF4912">
                <w:t>0</w:t>
              </w:r>
            </w:fldSimple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767A99">
            <w:r>
              <w:t>extended</w:t>
            </w:r>
          </w:p>
        </w:tc>
      </w:tr>
      <w:tr w:rsidR="00D93785" w:rsidTr="00BF4912">
        <w:tc>
          <w:tcPr>
            <w:tcW w:w="2222" w:type="dxa"/>
          </w:tcPr>
          <w:p w:rsidR="00D93785" w:rsidRDefault="00D93785" w:rsidP="007759E2"/>
        </w:tc>
        <w:tc>
          <w:tcPr>
            <w:tcW w:w="3610" w:type="dxa"/>
          </w:tcPr>
          <w:p w:rsidR="00D93785" w:rsidRDefault="00D93785" w:rsidP="007759E2"/>
        </w:tc>
        <w:sdt>
          <w:sdtPr>
            <w:alias w:val="Status"/>
            <w:tag w:val=""/>
            <w:id w:val="-2134863846"/>
            <w:placeholder>
              <w:docPart w:val="AF772607CE0A4E8EAFE03BFD104C78AC"/>
            </w:placeholder>
            <w:showingPlcHdr/>
            <w:dataBinding w:prefixMappings="xmlns:ns0='http://purl.org/dc/elements/1.1/'                           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2995" w:type="dxa"/>
              </w:tcPr>
              <w:p w:rsidR="00D93785" w:rsidRDefault="00D93785" w:rsidP="007759E2">
                <w:r w:rsidRPr="0011345B">
                  <w:rPr>
                    <w:rStyle w:val="PlaceholderText"/>
                  </w:rPr>
                  <w:t>[Status]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coreProperties[1]/ns1:contentStatus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Subject</w:t>
            </w:r>
          </w:p>
        </w:tc>
        <w:tc>
          <w:tcPr>
            <w:tcW w:w="3610" w:type="dxa"/>
          </w:tcPr>
          <w:p w:rsidR="00BF4912" w:rsidRDefault="00BF4912" w:rsidP="007759E2">
            <w:r>
              <w:fldChar w:fldCharType="begin"/>
            </w:r>
            <w:r>
              <w:instrText xml:space="preserve"> DOCPROPERTY  Subject  \* MERGEFORMAT </w:instrText>
            </w:r>
            <w:r>
              <w:fldChar w:fldCharType="end"/>
            </w:r>
          </w:p>
        </w:tc>
        <w:sdt>
          <w:sdtPr>
            <w:alias w:val="Subject"/>
            <w:tag w:val=""/>
            <w:id w:val="-1861891356"/>
            <w:placeholder>
              <w:docPart w:val="AD50113F214C4B6592EBDF4ED05CAF0A"/>
            </w:placeholder>
            <w:showingPlcHdr/>
            <w:dataBinding w:prefixMappings="xmlns:ns0='http://purl.org/dc/elements/1.1/'                            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2995" w:type="dxa"/>
              </w:tcPr>
              <w:p w:rsidR="00BF4912" w:rsidRDefault="00D93785" w:rsidP="007759E2">
                <w:r w:rsidRPr="0011345B">
                  <w:rPr>
                    <w:rStyle w:val="PlaceholderText"/>
                  </w:rPr>
                  <w:t>[Subject]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oreProperties[1]/ns0:subject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Template</w:t>
            </w:r>
          </w:p>
        </w:tc>
        <w:tc>
          <w:tcPr>
            <w:tcW w:w="3610" w:type="dxa"/>
          </w:tcPr>
          <w:p w:rsidR="00BF4912" w:rsidRDefault="00E05922" w:rsidP="007759E2">
            <w:fldSimple w:instr=" DOCPROPERTY  Template  \* MERGEFORMAT ">
              <w:r w:rsidR="00BF4912">
                <w:t>Normal.dotm</w:t>
              </w:r>
            </w:fldSimple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767A99">
            <w:r>
              <w:t>extended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t>Title</w:t>
            </w:r>
          </w:p>
        </w:tc>
        <w:tc>
          <w:tcPr>
            <w:tcW w:w="3610" w:type="dxa"/>
          </w:tcPr>
          <w:p w:rsidR="00BF4912" w:rsidRDefault="00BF4912" w:rsidP="007759E2">
            <w:r>
              <w:fldChar w:fldCharType="begin"/>
            </w:r>
            <w:r>
              <w:instrText xml:space="preserve"> DOCPROPERTY  Title  \* MERGEFORMAT </w:instrText>
            </w:r>
            <w:r>
              <w:fldChar w:fldCharType="end"/>
            </w:r>
          </w:p>
        </w:tc>
        <w:sdt>
          <w:sdtPr>
            <w:alias w:val="Title"/>
            <w:tag w:val=""/>
            <w:id w:val="-1790423656"/>
            <w:placeholder>
              <w:docPart w:val="4FB4C1687B5A42F9A07EBE382A3A0174"/>
            </w:placeholder>
            <w:showingPlcHdr/>
            <w:dataBinding w:prefixMappings="xmlns:ns0='http://purl.org/dc/elements/1.1/'                            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2995" w:type="dxa"/>
              </w:tcPr>
              <w:p w:rsidR="00BF4912" w:rsidRDefault="00D93785" w:rsidP="007759E2">
                <w:r w:rsidRPr="0011345B">
                  <w:rPr>
                    <w:rStyle w:val="PlaceholderText"/>
                  </w:rPr>
                  <w:t>[Title]</w:t>
                </w:r>
              </w:p>
            </w:tc>
          </w:sdtContent>
        </w:sdt>
        <w:tc>
          <w:tcPr>
            <w:tcW w:w="3610" w:type="dxa"/>
          </w:tcPr>
          <w:p w:rsidR="00E42C5A" w:rsidRDefault="00767A99">
            <w:r>
              <w:t>coreProperties[1]/ns0:title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proofErr w:type="spellStart"/>
            <w:r>
              <w:t>TotalEditingTime</w:t>
            </w:r>
            <w:proofErr w:type="spellEnd"/>
          </w:p>
        </w:tc>
        <w:tc>
          <w:tcPr>
            <w:tcW w:w="3610" w:type="dxa"/>
          </w:tcPr>
          <w:p w:rsidR="00BF4912" w:rsidRDefault="00E05922" w:rsidP="007759E2">
            <w:fldSimple w:instr=" DOCPROPERTY  TotalEditingTime  \* MERGEFORMAT ">
              <w:r w:rsidR="00BF4912">
                <w:t>13</w:t>
              </w:r>
            </w:fldSimple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767A99">
            <w:r>
              <w:t>extended</w:t>
            </w:r>
          </w:p>
        </w:tc>
      </w:tr>
      <w:tr w:rsidR="00BF4912" w:rsidTr="00BF4912">
        <w:tc>
          <w:tcPr>
            <w:tcW w:w="2222" w:type="dxa"/>
          </w:tcPr>
          <w:p w:rsidR="00BF4912" w:rsidRDefault="00BF4912" w:rsidP="007759E2">
            <w:r>
              <w:lastRenderedPageBreak/>
              <w:t>Words</w:t>
            </w:r>
          </w:p>
        </w:tc>
        <w:tc>
          <w:tcPr>
            <w:tcW w:w="3610" w:type="dxa"/>
          </w:tcPr>
          <w:p w:rsidR="00BF4912" w:rsidRDefault="00E05922" w:rsidP="007759E2">
            <w:fldSimple w:instr=" DOCPROPERTY  Words  \* MERGEFORMAT ">
              <w:r w:rsidR="00BF4912">
                <w:t>52</w:t>
              </w:r>
            </w:fldSimple>
          </w:p>
        </w:tc>
        <w:tc>
          <w:tcPr>
            <w:tcW w:w="2995" w:type="dxa"/>
          </w:tcPr>
          <w:p w:rsidR="00BF4912" w:rsidRDefault="00BF4912" w:rsidP="007759E2"/>
        </w:tc>
        <w:tc>
          <w:tcPr>
            <w:tcW w:w="3610" w:type="dxa"/>
          </w:tcPr>
          <w:p w:rsidR="00066910" w:rsidRDefault="00767A99">
            <w:r>
              <w:t>extended</w:t>
            </w:r>
          </w:p>
        </w:tc>
      </w:tr>
    </w:tbl>
    <w:p w:rsidR="003B5C14" w:rsidRDefault="003B5C14"/>
    <w:p w:rsidR="00BF4912" w:rsidRDefault="00391802">
      <w:r>
        <w:rPr>
          <w:noProof/>
        </w:rPr>
        <w:drawing>
          <wp:inline distT="0" distB="0" distL="0" distR="0" wp14:anchorId="6E0D0788" wp14:editId="274FAE2E">
            <wp:extent cx="3813175" cy="822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912" w:rsidRDefault="00BF4912"/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Properties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xmlns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http://schemas.openxmlformats.org/officeDocument/2006/extended-properties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xmlns:vt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http://schemas.openxmlformats.org/officeDocument/2006/docPropsVTypes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</w:rPr>
        <w:t>Template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Normal.dotm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Template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TotalTime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21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TotalTime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</w:rPr>
        <w:t>Pages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2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Pages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</w:rPr>
        <w:t>Words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272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Words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</w:rPr>
        <w:t>Characters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1551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Characters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</w:rPr>
        <w:t>Application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Microsoft Office Word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Application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DocSecurity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0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DocSecurity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</w:rPr>
        <w:t>Lines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12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Lines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</w:rPr>
        <w:t>Paragraphs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3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Paragraphs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ScaleCrop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false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ScaleCrop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HeadingPairs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:vector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size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2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baseType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variant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proofErr w:type="spellStart"/>
      <w:proofErr w:type="gramStart"/>
      <w:r>
        <w:rPr>
          <w:rFonts w:ascii="Consolas" w:hAnsi="Consolas" w:cs="Consolas"/>
          <w:color w:val="A31515"/>
          <w:sz w:val="19"/>
          <w:szCs w:val="19"/>
        </w:rPr>
        <w:t>vt: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variant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:lpstr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Title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vt:lpstr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:variant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proofErr w:type="spellStart"/>
      <w:proofErr w:type="gramStart"/>
      <w:r>
        <w:rPr>
          <w:rFonts w:ascii="Consolas" w:hAnsi="Consolas" w:cs="Consolas"/>
          <w:color w:val="A31515"/>
          <w:sz w:val="19"/>
          <w:szCs w:val="19"/>
        </w:rPr>
        <w:t>vt: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variant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&lt;</w:t>
      </w:r>
      <w:r>
        <w:rPr>
          <w:rFonts w:ascii="Consolas" w:hAnsi="Consolas" w:cs="Consolas"/>
          <w:color w:val="A31515"/>
          <w:sz w:val="19"/>
          <w:szCs w:val="19"/>
        </w:rPr>
        <w:t>vt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:i4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1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vt:i4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:variant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:vector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HeadingPairs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TitlesOfParts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:vector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size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1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baseType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lpstr</w:t>
      </w:r>
      <w:proofErr w:type="spellEnd"/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:lpstr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vt:lpstr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vt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:vector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TitlesOfParts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</w:rPr>
        <w:t>Company</w:t>
      </w:r>
      <w:r>
        <w:rPr>
          <w:rFonts w:ascii="Consolas" w:hAnsi="Consolas" w:cs="Consolas"/>
          <w:color w:val="0000FF"/>
          <w:sz w:val="19"/>
          <w:szCs w:val="19"/>
        </w:rPr>
        <w:t>&gt;&lt;/</w:t>
      </w:r>
      <w:r>
        <w:rPr>
          <w:rFonts w:ascii="Consolas" w:hAnsi="Consolas" w:cs="Consolas"/>
          <w:color w:val="A31515"/>
          <w:sz w:val="19"/>
          <w:szCs w:val="19"/>
        </w:rPr>
        <w:t>Company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LinksUpToDate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false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LinksUpToDate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CharactersWithSpaces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1820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CharactersWithSpaces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SharedDoc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false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SharedDoc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HyperlinksChanged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false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HyperlinksChanged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AppVersion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14.0000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AppVersion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Properties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/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cp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:coreProperties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xmlns:cp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http://schemas.openxmlformats.org/package/2006/metadata/core-properties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xmlns:dc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http://purl.org/dc/elements/1.1/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xmlns:dcterms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http://purl.org/dc/terms/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xmlns:dcmitype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http://purl.org/dc/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dcmitype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/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xmlns:xsi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http://www.w3.org/2001/XMLSchema-instance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dc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:creator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  <w:proofErr w:type="spellStart"/>
      <w:r>
        <w:rPr>
          <w:rFonts w:ascii="Consolas" w:hAnsi="Consolas" w:cs="Consolas"/>
          <w:sz w:val="19"/>
          <w:szCs w:val="19"/>
        </w:rPr>
        <w:t>jharrop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dc:creator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cp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:lastModifiedBy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  <w:proofErr w:type="spellStart"/>
      <w:r>
        <w:rPr>
          <w:rFonts w:ascii="Consolas" w:hAnsi="Consolas" w:cs="Consolas"/>
          <w:sz w:val="19"/>
          <w:szCs w:val="19"/>
        </w:rPr>
        <w:t>jharrop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cp:lastModifiedBy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cp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:revision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4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cp:revision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dcterms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:created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xsi:type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dcterms:W3CDTF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2013-04-05T23:20:00Z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dcterms:created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dcterms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:modified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xsi:type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dcterms:W3CDTF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2013-04-05T23:51:00Z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dcterms:modified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 w:rsidP="00BC695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cp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:coreProperties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C695C" w:rsidRDefault="00BC695C"/>
    <w:p w:rsidR="006174B1" w:rsidRDefault="006174B1" w:rsidP="006174B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CoverPageProperties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xmlns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http://schemas.microsoft.com/office/2006/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coverPageProps</w:t>
      </w:r>
      <w:proofErr w:type="spellEnd"/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6174B1" w:rsidRDefault="006174B1" w:rsidP="006174B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PublishDate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6174B1" w:rsidRDefault="006174B1" w:rsidP="006174B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</w:rPr>
        <w:t>Abstract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proofErr w:type="gramStart"/>
      <w:r>
        <w:rPr>
          <w:rFonts w:ascii="Consolas" w:hAnsi="Consolas" w:cs="Consolas"/>
          <w:sz w:val="19"/>
          <w:szCs w:val="19"/>
        </w:rPr>
        <w:t>This</w:t>
      </w:r>
      <w:proofErr w:type="gramEnd"/>
      <w:r>
        <w:rPr>
          <w:rFonts w:ascii="Consolas" w:hAnsi="Consolas" w:cs="Consolas"/>
          <w:sz w:val="19"/>
          <w:szCs w:val="19"/>
        </w:rPr>
        <w:t xml:space="preserve"> document is about document properties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Abstract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6174B1" w:rsidRDefault="006174B1" w:rsidP="006174B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CompanyAddress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6174B1" w:rsidRDefault="006174B1" w:rsidP="006174B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CompanyPhone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6174B1" w:rsidRDefault="006174B1" w:rsidP="006174B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CompanyFax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6174B1" w:rsidRDefault="006174B1" w:rsidP="006174B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CompanyEmail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6174B1" w:rsidRDefault="006174B1" w:rsidP="006174B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CoverPageProperties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6174B1" w:rsidRDefault="006174B1">
      <w:bookmarkStart w:id="0" w:name="_GoBack"/>
      <w:bookmarkEnd w:id="0"/>
    </w:p>
    <w:sectPr w:rsidR="00617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2"/>
    <w:rsid w:val="00066910"/>
    <w:rsid w:val="00391802"/>
    <w:rsid w:val="003B5C14"/>
    <w:rsid w:val="005C4A4E"/>
    <w:rsid w:val="006174B1"/>
    <w:rsid w:val="00767A99"/>
    <w:rsid w:val="00817566"/>
    <w:rsid w:val="00BC695C"/>
    <w:rsid w:val="00BF4912"/>
    <w:rsid w:val="00D93785"/>
    <w:rsid w:val="00E05922"/>
    <w:rsid w:val="00E42C5A"/>
    <w:rsid w:val="00F4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4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3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78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9378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4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3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78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937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093BF657FD403596371B41A1C7C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94017-18DB-42DE-88BF-B2DFAE823A04}"/>
      </w:docPartPr>
      <w:docPartBody>
        <w:p w:rsidR="006909D8" w:rsidRDefault="006909D8" w:rsidP="006909D8">
          <w:pPr>
            <w:pStyle w:val="59093BF657FD403596371B41A1C7C15B"/>
          </w:pPr>
          <w:r w:rsidRPr="0011345B">
            <w:rPr>
              <w:rStyle w:val="PlaceholderText"/>
            </w:rPr>
            <w:t>[Abstract]</w:t>
          </w:r>
        </w:p>
      </w:docPartBody>
    </w:docPart>
    <w:docPart>
      <w:docPartPr>
        <w:name w:val="6E4E39E226C74A11BB56F6B6AB790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F2C91-24E9-4DA1-9E20-75808197D024}"/>
      </w:docPartPr>
      <w:docPartBody>
        <w:p w:rsidR="006909D8" w:rsidRDefault="006A523C">
          <w:r w:rsidRPr="0011345B">
            <w:rPr>
              <w:rStyle w:val="PlaceholderText"/>
            </w:rPr>
            <w:t>[Author]</w:t>
          </w:r>
        </w:p>
      </w:docPartBody>
    </w:docPart>
    <w:docPart>
      <w:docPartPr>
        <w:name w:val="222FF9379D7C405F81F4B0DA15653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67654-8EE1-4ADC-B68E-B8806502EC71}"/>
      </w:docPartPr>
      <w:docPartBody>
        <w:p w:rsidR="006909D8" w:rsidRDefault="006909D8" w:rsidP="006909D8">
          <w:pPr>
            <w:pStyle w:val="222FF9379D7C405F81F4B0DA15653120"/>
          </w:pPr>
          <w:r w:rsidRPr="0011345B">
            <w:rPr>
              <w:rStyle w:val="PlaceholderText"/>
            </w:rPr>
            <w:t>[Category]</w:t>
          </w:r>
        </w:p>
      </w:docPartBody>
    </w:docPart>
    <w:docPart>
      <w:docPartPr>
        <w:name w:val="6EA44DD81CF54E0DB0D3BE02962EC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0523A-AE0E-4983-B7EA-D8E24A2D4990}"/>
      </w:docPartPr>
      <w:docPartBody>
        <w:p w:rsidR="006909D8" w:rsidRDefault="006909D8" w:rsidP="006909D8">
          <w:pPr>
            <w:pStyle w:val="6EA44DD81CF54E0DB0D3BE02962EC877"/>
          </w:pPr>
          <w:r w:rsidRPr="0011345B">
            <w:rPr>
              <w:rStyle w:val="PlaceholderText"/>
            </w:rPr>
            <w:t>[Comments]</w:t>
          </w:r>
        </w:p>
      </w:docPartBody>
    </w:docPart>
    <w:docPart>
      <w:docPartPr>
        <w:name w:val="8642E24B70294FBF8730492D87690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7D30B-8AD6-44D3-9D6A-78988C885C2F}"/>
      </w:docPartPr>
      <w:docPartBody>
        <w:p w:rsidR="006909D8" w:rsidRDefault="006909D8" w:rsidP="006909D8">
          <w:pPr>
            <w:pStyle w:val="8642E24B70294FBF8730492D8769009A"/>
          </w:pPr>
          <w:r w:rsidRPr="0011345B">
            <w:rPr>
              <w:rStyle w:val="PlaceholderText"/>
            </w:rPr>
            <w:t>[Company]</w:t>
          </w:r>
        </w:p>
      </w:docPartBody>
    </w:docPart>
    <w:docPart>
      <w:docPartPr>
        <w:name w:val="67FA7CDCD86F4A7FB31AC1339D7B3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EB8D8-1FDB-47A0-AE99-4725299BEB7B}"/>
      </w:docPartPr>
      <w:docPartBody>
        <w:p w:rsidR="006909D8" w:rsidRDefault="006909D8" w:rsidP="006909D8">
          <w:pPr>
            <w:pStyle w:val="67FA7CDCD86F4A7FB31AC1339D7B3573"/>
          </w:pPr>
          <w:r w:rsidRPr="0011345B">
            <w:rPr>
              <w:rStyle w:val="PlaceholderText"/>
            </w:rPr>
            <w:t>[Company Address]</w:t>
          </w:r>
        </w:p>
      </w:docPartBody>
    </w:docPart>
    <w:docPart>
      <w:docPartPr>
        <w:name w:val="9AD6A0342ECC4FCAB3C10715632A6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30B7F-C0E6-4609-8E9F-7586CF731187}"/>
      </w:docPartPr>
      <w:docPartBody>
        <w:p w:rsidR="006909D8" w:rsidRDefault="006909D8" w:rsidP="006909D8">
          <w:pPr>
            <w:pStyle w:val="9AD6A0342ECC4FCAB3C10715632A6078"/>
          </w:pPr>
          <w:r w:rsidRPr="0011345B">
            <w:rPr>
              <w:rStyle w:val="PlaceholderText"/>
            </w:rPr>
            <w:t>[Company E-mail]</w:t>
          </w:r>
        </w:p>
      </w:docPartBody>
    </w:docPart>
    <w:docPart>
      <w:docPartPr>
        <w:name w:val="DEA1E90975044080962D666E34301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6E5E5-7DA2-4F71-A634-D392228F33EF}"/>
      </w:docPartPr>
      <w:docPartBody>
        <w:p w:rsidR="006909D8" w:rsidRDefault="006909D8" w:rsidP="006909D8">
          <w:pPr>
            <w:pStyle w:val="DEA1E90975044080962D666E343016E7"/>
          </w:pPr>
          <w:r w:rsidRPr="0011345B">
            <w:rPr>
              <w:rStyle w:val="PlaceholderText"/>
            </w:rPr>
            <w:t>[Company Fax]</w:t>
          </w:r>
        </w:p>
      </w:docPartBody>
    </w:docPart>
    <w:docPart>
      <w:docPartPr>
        <w:name w:val="A9FEFCC73E044516ABB5A7AADFEDE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EF474E-2988-43D6-8423-F3EDF594F0C7}"/>
      </w:docPartPr>
      <w:docPartBody>
        <w:p w:rsidR="006909D8" w:rsidRDefault="006909D8" w:rsidP="006909D8">
          <w:pPr>
            <w:pStyle w:val="A9FEFCC73E044516ABB5A7AADFEDEC9A"/>
          </w:pPr>
          <w:r w:rsidRPr="0011345B">
            <w:rPr>
              <w:rStyle w:val="PlaceholderText"/>
            </w:rPr>
            <w:t>[Company Phone]</w:t>
          </w:r>
        </w:p>
      </w:docPartBody>
    </w:docPart>
    <w:docPart>
      <w:docPartPr>
        <w:name w:val="CFAF3AB7F8EF4D60A1A94770A13B1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2D267-C13B-426F-BB65-2BBCF234464A}"/>
      </w:docPartPr>
      <w:docPartBody>
        <w:p w:rsidR="006909D8" w:rsidRDefault="006909D8" w:rsidP="006909D8">
          <w:pPr>
            <w:pStyle w:val="CFAF3AB7F8EF4D60A1A94770A13B185A"/>
          </w:pPr>
          <w:r w:rsidRPr="0011345B">
            <w:rPr>
              <w:rStyle w:val="PlaceholderText"/>
            </w:rPr>
            <w:t>[Keywords]</w:t>
          </w:r>
        </w:p>
      </w:docPartBody>
    </w:docPart>
    <w:docPart>
      <w:docPartPr>
        <w:name w:val="475B92DE422B433894AFF7DB19C79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D52EA-9CFB-4C92-A0BB-417175CC1B2C}"/>
      </w:docPartPr>
      <w:docPartBody>
        <w:p w:rsidR="006909D8" w:rsidRDefault="006909D8" w:rsidP="006909D8">
          <w:pPr>
            <w:pStyle w:val="475B92DE422B433894AFF7DB19C79611"/>
          </w:pPr>
          <w:r w:rsidRPr="0011345B">
            <w:rPr>
              <w:rStyle w:val="PlaceholderText"/>
            </w:rPr>
            <w:t>[Manager]</w:t>
          </w:r>
        </w:p>
      </w:docPartBody>
    </w:docPart>
    <w:docPart>
      <w:docPartPr>
        <w:name w:val="F3461E4F53C44937948896DC69F71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026F2-904B-4807-AA61-A1ADE7DF5829}"/>
      </w:docPartPr>
      <w:docPartBody>
        <w:p w:rsidR="006909D8" w:rsidRDefault="006909D8" w:rsidP="006909D8">
          <w:pPr>
            <w:pStyle w:val="F3461E4F53C44937948896DC69F71B6B"/>
          </w:pPr>
          <w:r w:rsidRPr="0011345B">
            <w:rPr>
              <w:rStyle w:val="PlaceholderText"/>
            </w:rPr>
            <w:t>[Publish Date]</w:t>
          </w:r>
        </w:p>
      </w:docPartBody>
    </w:docPart>
    <w:docPart>
      <w:docPartPr>
        <w:name w:val="AF772607CE0A4E8EAFE03BFD104C7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4F3A7-8598-419C-8765-57BD650FC2CB}"/>
      </w:docPartPr>
      <w:docPartBody>
        <w:p w:rsidR="006909D8" w:rsidRDefault="006909D8" w:rsidP="006909D8">
          <w:pPr>
            <w:pStyle w:val="AF772607CE0A4E8EAFE03BFD104C78AC"/>
          </w:pPr>
          <w:r w:rsidRPr="0011345B">
            <w:rPr>
              <w:rStyle w:val="PlaceholderText"/>
            </w:rPr>
            <w:t>[Status]</w:t>
          </w:r>
        </w:p>
      </w:docPartBody>
    </w:docPart>
    <w:docPart>
      <w:docPartPr>
        <w:name w:val="AD50113F214C4B6592EBDF4ED05CAF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D5633-AD59-4805-A6A3-346FEAFAFCE8}"/>
      </w:docPartPr>
      <w:docPartBody>
        <w:p w:rsidR="006909D8" w:rsidRDefault="006909D8" w:rsidP="006909D8">
          <w:pPr>
            <w:pStyle w:val="AD50113F214C4B6592EBDF4ED05CAF0A"/>
          </w:pPr>
          <w:r w:rsidRPr="0011345B">
            <w:rPr>
              <w:rStyle w:val="PlaceholderText"/>
            </w:rPr>
            <w:t>[Subject]</w:t>
          </w:r>
        </w:p>
      </w:docPartBody>
    </w:docPart>
    <w:docPart>
      <w:docPartPr>
        <w:name w:val="4FB4C1687B5A42F9A07EBE382A3A0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DECFF-47F9-4AA1-98B9-82C173CF859D}"/>
      </w:docPartPr>
      <w:docPartBody>
        <w:p w:rsidR="006909D8" w:rsidRDefault="006909D8" w:rsidP="006909D8">
          <w:pPr>
            <w:pStyle w:val="4FB4C1687B5A42F9A07EBE382A3A0174"/>
          </w:pPr>
          <w:r w:rsidRPr="0011345B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3C"/>
    <w:rsid w:val="0009590E"/>
    <w:rsid w:val="004B370A"/>
    <w:rsid w:val="005C4D26"/>
    <w:rsid w:val="006909D8"/>
    <w:rsid w:val="006A523C"/>
    <w:rsid w:val="0093564A"/>
    <w:rsid w:val="00D9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09D8"/>
    <w:rPr>
      <w:color w:val="808080"/>
    </w:rPr>
  </w:style>
  <w:style w:type="paragraph" w:customStyle="1" w:styleId="59093BF657FD403596371B41A1C7C15B">
    <w:name w:val="59093BF657FD403596371B41A1C7C15B"/>
    <w:rsid w:val="006909D8"/>
  </w:style>
  <w:style w:type="paragraph" w:customStyle="1" w:styleId="222FF9379D7C405F81F4B0DA15653120">
    <w:name w:val="222FF9379D7C405F81F4B0DA15653120"/>
    <w:rsid w:val="006909D8"/>
  </w:style>
  <w:style w:type="paragraph" w:customStyle="1" w:styleId="6EA44DD81CF54E0DB0D3BE02962EC877">
    <w:name w:val="6EA44DD81CF54E0DB0D3BE02962EC877"/>
    <w:rsid w:val="006909D8"/>
  </w:style>
  <w:style w:type="paragraph" w:customStyle="1" w:styleId="8642E24B70294FBF8730492D8769009A">
    <w:name w:val="8642E24B70294FBF8730492D8769009A"/>
    <w:rsid w:val="006909D8"/>
  </w:style>
  <w:style w:type="paragraph" w:customStyle="1" w:styleId="67FA7CDCD86F4A7FB31AC1339D7B3573">
    <w:name w:val="67FA7CDCD86F4A7FB31AC1339D7B3573"/>
    <w:rsid w:val="006909D8"/>
  </w:style>
  <w:style w:type="paragraph" w:customStyle="1" w:styleId="9AD6A0342ECC4FCAB3C10715632A6078">
    <w:name w:val="9AD6A0342ECC4FCAB3C10715632A6078"/>
    <w:rsid w:val="006909D8"/>
  </w:style>
  <w:style w:type="paragraph" w:customStyle="1" w:styleId="DEA1E90975044080962D666E343016E7">
    <w:name w:val="DEA1E90975044080962D666E343016E7"/>
    <w:rsid w:val="006909D8"/>
  </w:style>
  <w:style w:type="paragraph" w:customStyle="1" w:styleId="A9FEFCC73E044516ABB5A7AADFEDEC9A">
    <w:name w:val="A9FEFCC73E044516ABB5A7AADFEDEC9A"/>
    <w:rsid w:val="006909D8"/>
  </w:style>
  <w:style w:type="paragraph" w:customStyle="1" w:styleId="CFAF3AB7F8EF4D60A1A94770A13B185A">
    <w:name w:val="CFAF3AB7F8EF4D60A1A94770A13B185A"/>
    <w:rsid w:val="006909D8"/>
  </w:style>
  <w:style w:type="paragraph" w:customStyle="1" w:styleId="475B92DE422B433894AFF7DB19C79611">
    <w:name w:val="475B92DE422B433894AFF7DB19C79611"/>
    <w:rsid w:val="006909D8"/>
  </w:style>
  <w:style w:type="paragraph" w:customStyle="1" w:styleId="F3461E4F53C44937948896DC69F71B6B">
    <w:name w:val="F3461E4F53C44937948896DC69F71B6B"/>
    <w:rsid w:val="006909D8"/>
  </w:style>
  <w:style w:type="paragraph" w:customStyle="1" w:styleId="AF772607CE0A4E8EAFE03BFD104C78AC">
    <w:name w:val="AF772607CE0A4E8EAFE03BFD104C78AC"/>
    <w:rsid w:val="006909D8"/>
  </w:style>
  <w:style w:type="paragraph" w:customStyle="1" w:styleId="AD50113F214C4B6592EBDF4ED05CAF0A">
    <w:name w:val="AD50113F214C4B6592EBDF4ED05CAF0A"/>
    <w:rsid w:val="006909D8"/>
  </w:style>
  <w:style w:type="paragraph" w:customStyle="1" w:styleId="4FB4C1687B5A42F9A07EBE382A3A0174">
    <w:name w:val="4FB4C1687B5A42F9A07EBE382A3A0174"/>
    <w:rsid w:val="006909D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09D8"/>
    <w:rPr>
      <w:color w:val="808080"/>
    </w:rPr>
  </w:style>
  <w:style w:type="paragraph" w:customStyle="1" w:styleId="59093BF657FD403596371B41A1C7C15B">
    <w:name w:val="59093BF657FD403596371B41A1C7C15B"/>
    <w:rsid w:val="006909D8"/>
  </w:style>
  <w:style w:type="paragraph" w:customStyle="1" w:styleId="222FF9379D7C405F81F4B0DA15653120">
    <w:name w:val="222FF9379D7C405F81F4B0DA15653120"/>
    <w:rsid w:val="006909D8"/>
  </w:style>
  <w:style w:type="paragraph" w:customStyle="1" w:styleId="6EA44DD81CF54E0DB0D3BE02962EC877">
    <w:name w:val="6EA44DD81CF54E0DB0D3BE02962EC877"/>
    <w:rsid w:val="006909D8"/>
  </w:style>
  <w:style w:type="paragraph" w:customStyle="1" w:styleId="8642E24B70294FBF8730492D8769009A">
    <w:name w:val="8642E24B70294FBF8730492D8769009A"/>
    <w:rsid w:val="006909D8"/>
  </w:style>
  <w:style w:type="paragraph" w:customStyle="1" w:styleId="67FA7CDCD86F4A7FB31AC1339D7B3573">
    <w:name w:val="67FA7CDCD86F4A7FB31AC1339D7B3573"/>
    <w:rsid w:val="006909D8"/>
  </w:style>
  <w:style w:type="paragraph" w:customStyle="1" w:styleId="9AD6A0342ECC4FCAB3C10715632A6078">
    <w:name w:val="9AD6A0342ECC4FCAB3C10715632A6078"/>
    <w:rsid w:val="006909D8"/>
  </w:style>
  <w:style w:type="paragraph" w:customStyle="1" w:styleId="DEA1E90975044080962D666E343016E7">
    <w:name w:val="DEA1E90975044080962D666E343016E7"/>
    <w:rsid w:val="006909D8"/>
  </w:style>
  <w:style w:type="paragraph" w:customStyle="1" w:styleId="A9FEFCC73E044516ABB5A7AADFEDEC9A">
    <w:name w:val="A9FEFCC73E044516ABB5A7AADFEDEC9A"/>
    <w:rsid w:val="006909D8"/>
  </w:style>
  <w:style w:type="paragraph" w:customStyle="1" w:styleId="CFAF3AB7F8EF4D60A1A94770A13B185A">
    <w:name w:val="CFAF3AB7F8EF4D60A1A94770A13B185A"/>
    <w:rsid w:val="006909D8"/>
  </w:style>
  <w:style w:type="paragraph" w:customStyle="1" w:styleId="475B92DE422B433894AFF7DB19C79611">
    <w:name w:val="475B92DE422B433894AFF7DB19C79611"/>
    <w:rsid w:val="006909D8"/>
  </w:style>
  <w:style w:type="paragraph" w:customStyle="1" w:styleId="F3461E4F53C44937948896DC69F71B6B">
    <w:name w:val="F3461E4F53C44937948896DC69F71B6B"/>
    <w:rsid w:val="006909D8"/>
  </w:style>
  <w:style w:type="paragraph" w:customStyle="1" w:styleId="AF772607CE0A4E8EAFE03BFD104C78AC">
    <w:name w:val="AF772607CE0A4E8EAFE03BFD104C78AC"/>
    <w:rsid w:val="006909D8"/>
  </w:style>
  <w:style w:type="paragraph" w:customStyle="1" w:styleId="AD50113F214C4B6592EBDF4ED05CAF0A">
    <w:name w:val="AD50113F214C4B6592EBDF4ED05CAF0A"/>
    <w:rsid w:val="006909D8"/>
  </w:style>
  <w:style w:type="paragraph" w:customStyle="1" w:styleId="4FB4C1687B5A42F9A07EBE382A3A0174">
    <w:name w:val="4FB4C1687B5A42F9A07EBE382A3A0174"/>
    <w:rsid w:val="006909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This document is about document properties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9</cp:revision>
  <cp:lastPrinted>2013-04-06T00:02:00Z</cp:lastPrinted>
  <dcterms:created xsi:type="dcterms:W3CDTF">2013-04-05T23:20:00Z</dcterms:created>
  <dcterms:modified xsi:type="dcterms:W3CDTF">2013-04-06T00:27:00Z</dcterms:modified>
</cp:coreProperties>
</file>