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BE5D" w14:textId="3901C95C" w:rsidR="00B44F2A" w:rsidRDefault="00B44F2A" w:rsidP="00B44F2A">
      <w:pPr>
        <w:pStyle w:val="Title"/>
      </w:pPr>
      <w:r>
        <w:t>Milk glass</w:t>
      </w:r>
    </w:p>
    <w:p w14:paraId="64E6EC0F" w14:textId="77777777" w:rsidR="00B44F2A" w:rsidRDefault="00B44F2A"/>
    <w:p w14:paraId="2CD98E46" w14:textId="75187667" w:rsidR="00B44F2A" w:rsidRDefault="00B44F2A">
      <w:r w:rsidRPr="00B44F2A">
        <!--
        <w:rPr>
          <w:noProof/>
          <w14:glow w14:rad="63500">
            <w14:schemeClr w14:val="accent2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-->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3E3D1" wp14:editId="035F7935">
                <wp:simplePos x="0" y="0"/>
                <wp:positionH relativeFrom="column">
                  <wp:posOffset>6985</wp:posOffset>
                </wp:positionH>
                <wp:positionV relativeFrom="paragraph">
                  <wp:posOffset>407035</wp:posOffset>
                </wp:positionV>
                <wp:extent cx="965607" cy="819303"/>
                <wp:effectExtent l="114300" t="133350" r="120650" b="7239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7439">
                          <a:off x="0" y="0"/>
                          <a:ext cx="965607" cy="819303"/>
                        </a:xfrm>
                        <a:prstGeom prst="rect">
                          <a:avLst/>
                        </a:prstGeom>
                        <a:effectLst>
                          <a:reflection blurRad="6350" stA="50000" endA="300" endPos="55000" dir="5400000" sy="-100000" algn="bl" rotWithShape="0"/>
                        </a:effec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8AC17" w14:textId="3C3892C7" w:rsidR="00B44F2A" w:rsidRPr="00B44F2A" w:rsidRDefault="00B44F2A" w:rsidP="00B44F2A">
                            <w:pPr>
                              <w:jc w:val="center"/>
                              <w:rPr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4F2A">
                              <w:rPr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Funky chicken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53E3D1" id="Rectangle 2" o:spid="_x0000_s1026" style="position:absolute;margin-left:.55pt;margin-top:32.05pt;width:76.05pt;height:64.5pt;rotation:914707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" fillcolor="#ed7d31 [3205]" strokecolor="#823b0b [1605]" strokeweight="1.1111mm">
                <v:textbox>
                  <w:txbxContent>
                    <w:p w14:paraId="76B8AC17" w14:textId="3C3892C7" w:rsidR="00B44F2A" w:rsidRPr="00B44F2A" w:rsidRDefault="00B44F2A" w:rsidP="00B44F2A">
                      <w:pPr>
                        <w:jc w:val="center"/>
                        <w:rPr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4F2A">
                        <w:rPr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Funky chicken</w:t>
                      </w:r>
                    </w:p>
                  </w:txbxContent>
                </v:textbox>
              </v:rect>
            </w:pict>
          </mc:Fallback>
        </mc:AlternateContent>
      </w:r>
    </w:p>
    <w:sectPr w:rsidR="00B44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2A"/>
    <w:rsid w:val="00464080"/>
    <w:rsid w:val="00AF6700"/>
    <w:rsid w:val="00B44F2A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71725"/>
  <w15:chartTrackingRefBased/>
  <w15:docId w15:val="{5DB041EA-2440-4423-BA8D-F616905F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A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F2A"/>
  </w:style>
  <w:style w:type="paragraph" w:styleId="Heading1">
    <w:name w:val="heading 1"/>
    <w:basedOn w:val="Normal"/>
    <w:next w:val="Normal"/>
    <w:link w:val="Heading1Char"/>
    <w:uiPriority w:val="9"/>
    <w:qFormat/>
    <w:rsid w:val="00B44F2A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F2A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F2A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F2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F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F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F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F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F2A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F2A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F2A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F2A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F2A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F2A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F2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F2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F2A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4F2A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44F2A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44F2A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F2A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F2A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B44F2A"/>
    <w:rPr>
      <w:b/>
      <w:bCs/>
    </w:rPr>
  </w:style>
  <w:style w:type="character" w:styleId="Emphasis">
    <w:name w:val="Emphasis"/>
    <w:basedOn w:val="DefaultParagraphFont"/>
    <w:uiPriority w:val="20"/>
    <w:qFormat/>
    <w:rsid w:val="00B44F2A"/>
    <w:rPr>
      <w:i/>
      <w:iCs/>
      <w:color w:val="000000" w:themeColor="text1"/>
    </w:rPr>
  </w:style>
  <w:style w:type="paragraph" w:styleId="NoSpacing">
    <w:name w:val="No Spacing"/>
    <w:uiPriority w:val="1"/>
    <w:qFormat/>
    <w:rsid w:val="00B44F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44F2A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4F2A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F2A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F2A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44F2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44F2A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4F2A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44F2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B44F2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4F2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2018-05-26T05:04:00Z</dcterms:created>
  <dcterms:modified xsi:type="dcterms:W3CDTF">2018-05-26T05:11:00Z</dcterms:modified>
</cp:coreProperties>
</file>